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B3101" w14:textId="77777777" w:rsidR="000074D5" w:rsidRPr="008D55DF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D55D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3E5129FB" w14:textId="77777777" w:rsidR="00DA4568" w:rsidRDefault="00DA4568" w:rsidP="00DA45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AC45115" w14:textId="77777777" w:rsidR="00DA4568" w:rsidRDefault="00DA4568" w:rsidP="00DA45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686776BB" w14:textId="77777777" w:rsidR="00DA4568" w:rsidRDefault="00DA4568" w:rsidP="00DA456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442D78C" w14:textId="77777777" w:rsidR="00DA4568" w:rsidRDefault="00DA4568" w:rsidP="00DA456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7FA23A9A" w14:textId="4023F3EA" w:rsidR="00CC5E12" w:rsidRPr="008D55DF" w:rsidRDefault="00CC5E12" w:rsidP="00CA6591">
      <w:pPr>
        <w:spacing w:line="240" w:lineRule="exact"/>
        <w:jc w:val="both"/>
        <w:rPr>
          <w:rFonts w:ascii="Corbel" w:hAnsi="Corbel"/>
          <w:sz w:val="24"/>
          <w:szCs w:val="24"/>
        </w:rPr>
      </w:pPr>
    </w:p>
    <w:p w14:paraId="0DAF1358" w14:textId="77777777" w:rsidR="00CC5E12" w:rsidRPr="008D55DF" w:rsidRDefault="00CC5E12" w:rsidP="00CC5E1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>Pods</w:t>
      </w:r>
      <w:r w:rsidR="000074D5" w:rsidRPr="008D55DF">
        <w:rPr>
          <w:rFonts w:ascii="Corbel" w:hAnsi="Corbel"/>
          <w:szCs w:val="24"/>
        </w:rPr>
        <w:t>tawowe informacje o przedmiocie</w:t>
      </w:r>
      <w:r w:rsidRPr="008D55DF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8D55DF" w14:paraId="6DE60772" w14:textId="77777777" w:rsidTr="0052243C">
        <w:tc>
          <w:tcPr>
            <w:tcW w:w="2694" w:type="dxa"/>
            <w:vAlign w:val="center"/>
          </w:tcPr>
          <w:p w14:paraId="1085D1F1" w14:textId="77777777" w:rsidR="00CC5E12" w:rsidRPr="008D55DF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D3BC26" w14:textId="77777777" w:rsidR="00CC5E12" w:rsidRPr="0052243C" w:rsidRDefault="00650289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2243C">
              <w:rPr>
                <w:rFonts w:ascii="Corbel" w:hAnsi="Corbel"/>
                <w:bCs/>
                <w:color w:val="auto"/>
                <w:sz w:val="24"/>
                <w:szCs w:val="24"/>
              </w:rPr>
              <w:t>Prawo upadłościowe</w:t>
            </w:r>
          </w:p>
        </w:tc>
      </w:tr>
      <w:tr w:rsidR="00CC5E12" w:rsidRPr="008D55DF" w14:paraId="2B9B84F3" w14:textId="77777777" w:rsidTr="0052243C">
        <w:tc>
          <w:tcPr>
            <w:tcW w:w="2694" w:type="dxa"/>
            <w:vAlign w:val="center"/>
          </w:tcPr>
          <w:p w14:paraId="2CB8942E" w14:textId="77777777" w:rsidR="00CC5E12" w:rsidRPr="008D55DF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4019749D" w14:textId="77777777" w:rsidR="00CC5E12" w:rsidRPr="008D55DF" w:rsidRDefault="00E82E48" w:rsidP="006502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PRP</w:t>
            </w:r>
            <w:r w:rsidR="00650289"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44</w:t>
            </w:r>
          </w:p>
        </w:tc>
      </w:tr>
      <w:tr w:rsidR="00CC5E12" w:rsidRPr="008D55DF" w14:paraId="37F2242E" w14:textId="77777777" w:rsidTr="0052243C">
        <w:tc>
          <w:tcPr>
            <w:tcW w:w="2694" w:type="dxa"/>
            <w:vAlign w:val="center"/>
          </w:tcPr>
          <w:p w14:paraId="084836EC" w14:textId="77777777" w:rsidR="00CC5E12" w:rsidRPr="008D55DF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6FAAA3" w14:textId="77777777" w:rsidR="00CC5E12" w:rsidRPr="008D55DF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2243C" w:rsidRPr="008D55DF" w14:paraId="4D6DC246" w14:textId="77777777" w:rsidTr="0052243C">
        <w:tc>
          <w:tcPr>
            <w:tcW w:w="2694" w:type="dxa"/>
            <w:vAlign w:val="center"/>
          </w:tcPr>
          <w:p w14:paraId="5F62C0F1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90BB49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2243C" w:rsidRPr="008D55DF" w14:paraId="316F0287" w14:textId="77777777" w:rsidTr="0052243C">
        <w:tc>
          <w:tcPr>
            <w:tcW w:w="2694" w:type="dxa"/>
            <w:vAlign w:val="center"/>
          </w:tcPr>
          <w:p w14:paraId="06C2E0B5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333B18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52243C" w:rsidRPr="008D55DF" w14:paraId="23DC9E81" w14:textId="77777777" w:rsidTr="0052243C">
        <w:tc>
          <w:tcPr>
            <w:tcW w:w="2694" w:type="dxa"/>
            <w:vAlign w:val="center"/>
          </w:tcPr>
          <w:p w14:paraId="0AC0C3CC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02418EA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52243C" w:rsidRPr="008D55DF" w14:paraId="0E46C615" w14:textId="77777777" w:rsidTr="0052243C">
        <w:tc>
          <w:tcPr>
            <w:tcW w:w="2694" w:type="dxa"/>
            <w:vAlign w:val="center"/>
          </w:tcPr>
          <w:p w14:paraId="61B97801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3DA099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2243C" w:rsidRPr="008D55DF" w14:paraId="14B8B67B" w14:textId="77777777" w:rsidTr="0052243C">
        <w:tc>
          <w:tcPr>
            <w:tcW w:w="2694" w:type="dxa"/>
            <w:vAlign w:val="center"/>
          </w:tcPr>
          <w:p w14:paraId="4C29C575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88EB53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2243C" w:rsidRPr="008D55DF" w14:paraId="7317C6F2" w14:textId="77777777" w:rsidTr="0052243C">
        <w:tc>
          <w:tcPr>
            <w:tcW w:w="2694" w:type="dxa"/>
            <w:vAlign w:val="center"/>
          </w:tcPr>
          <w:p w14:paraId="0D3D52BF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49C167F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VIII</w:t>
            </w:r>
          </w:p>
        </w:tc>
      </w:tr>
      <w:tr w:rsidR="0052243C" w:rsidRPr="008D55DF" w14:paraId="421D47D6" w14:textId="77777777" w:rsidTr="0052243C">
        <w:tc>
          <w:tcPr>
            <w:tcW w:w="2694" w:type="dxa"/>
            <w:vAlign w:val="center"/>
          </w:tcPr>
          <w:p w14:paraId="723836AF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6D2AE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52243C" w:rsidRPr="008D55DF" w14:paraId="40850E51" w14:textId="77777777" w:rsidTr="0052243C">
        <w:tc>
          <w:tcPr>
            <w:tcW w:w="2694" w:type="dxa"/>
            <w:vAlign w:val="center"/>
          </w:tcPr>
          <w:p w14:paraId="7859A27F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BBE676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52243C" w:rsidRPr="008D55DF" w14:paraId="544FFE6D" w14:textId="77777777" w:rsidTr="0052243C">
        <w:tc>
          <w:tcPr>
            <w:tcW w:w="2694" w:type="dxa"/>
            <w:vAlign w:val="center"/>
          </w:tcPr>
          <w:p w14:paraId="4B82FDE9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53AE3B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52243C" w:rsidRPr="008D55DF" w14:paraId="4A3A3E9F" w14:textId="77777777" w:rsidTr="0052243C">
        <w:tc>
          <w:tcPr>
            <w:tcW w:w="2694" w:type="dxa"/>
            <w:vAlign w:val="center"/>
          </w:tcPr>
          <w:p w14:paraId="1BE07224" w14:textId="77777777"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87A10E" w14:textId="77777777"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</w:t>
            </w:r>
          </w:p>
        </w:tc>
      </w:tr>
    </w:tbl>
    <w:p w14:paraId="37813DDE" w14:textId="77777777" w:rsidR="00CC5E12" w:rsidRPr="0052243C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8D55DF">
        <w:rPr>
          <w:rFonts w:ascii="Corbel" w:hAnsi="Corbel"/>
          <w:sz w:val="24"/>
          <w:szCs w:val="24"/>
        </w:rPr>
        <w:t xml:space="preserve">* </w:t>
      </w:r>
      <w:r w:rsidRPr="008D55DF">
        <w:rPr>
          <w:rFonts w:ascii="Corbel" w:hAnsi="Corbel"/>
          <w:i/>
          <w:sz w:val="24"/>
          <w:szCs w:val="24"/>
        </w:rPr>
        <w:t xml:space="preserve">- </w:t>
      </w:r>
      <w:r w:rsidRPr="008D55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52243C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42F3AE6" w14:textId="77777777"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F36DCF" w14:textId="77777777"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8D55DF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14:paraId="5FC87989" w14:textId="77777777" w:rsidR="002E6409" w:rsidRPr="008D55DF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8"/>
        <w:gridCol w:w="752"/>
        <w:gridCol w:w="851"/>
        <w:gridCol w:w="774"/>
        <w:gridCol w:w="805"/>
        <w:gridCol w:w="713"/>
        <w:gridCol w:w="924"/>
        <w:gridCol w:w="1142"/>
        <w:gridCol w:w="1391"/>
      </w:tblGrid>
      <w:tr w:rsidR="008D55DF" w:rsidRPr="008D55DF" w14:paraId="537FF464" w14:textId="77777777" w:rsidTr="006502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66B8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Semestr</w:t>
            </w:r>
          </w:p>
          <w:p w14:paraId="69D07489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A7D9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Wykł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283D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A878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Konw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C441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E872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Sem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60C4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E02B7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Prakt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F335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1219" w14:textId="77777777"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55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D55DF" w:rsidRPr="008D55DF" w14:paraId="1230A1C0" w14:textId="77777777" w:rsidTr="006502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79B7" w14:textId="77777777"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5612" w14:textId="77777777" w:rsidR="002E6409" w:rsidRPr="008D55DF" w:rsidRDefault="00A269AE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0074D5" w:rsidRPr="008D55D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BC4A" w14:textId="77777777"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5539" w14:textId="77777777"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4CBD" w14:textId="77777777"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D11E" w14:textId="77777777"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394D" w14:textId="77777777"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0ACD" w14:textId="77777777"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2D6B" w14:textId="77777777"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3EA2" w14:textId="77777777" w:rsidR="002E6409" w:rsidRPr="008D55DF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B9EE81" w14:textId="77777777" w:rsidR="0052243C" w:rsidRDefault="0052243C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FFCE0F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1.3.  Sposób realizacji zajęć  </w:t>
      </w:r>
    </w:p>
    <w:p w14:paraId="099117C1" w14:textId="77777777"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E48F5CC" w14:textId="77777777"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0A4CCD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314F6E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1.4. Forma zaliczenia przedmiotu</w:t>
      </w:r>
      <w:r w:rsidR="00377A4D" w:rsidRPr="008D55DF">
        <w:rPr>
          <w:rFonts w:ascii="Corbel" w:hAnsi="Corbel"/>
          <w:smallCaps w:val="0"/>
          <w:szCs w:val="24"/>
        </w:rPr>
        <w:t xml:space="preserve"> </w:t>
      </w:r>
      <w:r w:rsidRPr="008D55DF">
        <w:rPr>
          <w:rFonts w:ascii="Corbel" w:hAnsi="Corbel"/>
          <w:b w:val="0"/>
          <w:smallCaps w:val="0"/>
          <w:szCs w:val="24"/>
        </w:rPr>
        <w:t xml:space="preserve">( z toku) </w:t>
      </w:r>
      <w:r w:rsidRPr="008D55DF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8D55DF">
        <w:rPr>
          <w:rFonts w:ascii="Corbel" w:hAnsi="Corbel"/>
          <w:b w:val="0"/>
          <w:smallCaps w:val="0"/>
          <w:szCs w:val="24"/>
        </w:rPr>
        <w:t>)</w:t>
      </w:r>
    </w:p>
    <w:p w14:paraId="3CC10BA6" w14:textId="77777777" w:rsidR="000074D5" w:rsidRPr="008D55DF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8AD3B" w14:textId="77777777" w:rsidR="000074D5" w:rsidRPr="008D55DF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D55DF">
        <w:rPr>
          <w:rFonts w:ascii="Corbel" w:eastAsia="Cambria" w:hAnsi="Corbel"/>
          <w:b/>
          <w:sz w:val="24"/>
          <w:szCs w:val="24"/>
        </w:rPr>
        <w:t xml:space="preserve">Wykład </w:t>
      </w:r>
      <w:r w:rsidRPr="008D55DF">
        <w:rPr>
          <w:rFonts w:ascii="Corbel" w:eastAsia="Cambria" w:hAnsi="Corbel"/>
          <w:sz w:val="24"/>
          <w:szCs w:val="24"/>
        </w:rPr>
        <w:t xml:space="preserve">– </w:t>
      </w:r>
      <w:r w:rsidR="00650289" w:rsidRPr="008D55DF">
        <w:rPr>
          <w:rFonts w:ascii="Corbel" w:eastAsia="Cambria" w:hAnsi="Corbel"/>
          <w:sz w:val="24"/>
          <w:szCs w:val="24"/>
        </w:rPr>
        <w:t>zaliczenie z oceną</w:t>
      </w:r>
    </w:p>
    <w:p w14:paraId="7D4A86AC" w14:textId="77777777" w:rsidR="000074D5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2F1D774F" w14:textId="77777777"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2.Wymagania wstępne </w:t>
      </w:r>
    </w:p>
    <w:p w14:paraId="1876F13C" w14:textId="77777777" w:rsidR="0052243C" w:rsidRPr="008D55DF" w:rsidRDefault="0052243C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8D55DF" w14:paraId="01F5CDEB" w14:textId="77777777" w:rsidTr="00CC5E12">
        <w:tc>
          <w:tcPr>
            <w:tcW w:w="9778" w:type="dxa"/>
          </w:tcPr>
          <w:p w14:paraId="261154FA" w14:textId="77777777" w:rsidR="00CC5E12" w:rsidRPr="008D55DF" w:rsidRDefault="0052243C" w:rsidP="0052243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>prawa cywilnego – części ogólnej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zobowiązań, prawa 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>handlowego oraz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DE974B5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2F1069" w14:textId="77777777" w:rsidR="003E34B5" w:rsidRPr="008D55DF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54FA7" w14:textId="77777777" w:rsidR="00CC5E12" w:rsidRPr="008D55DF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 cele, 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, treści Programowe i stosowane metody Dydaktyczne</w:t>
      </w:r>
    </w:p>
    <w:p w14:paraId="131DACC3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14:paraId="74796850" w14:textId="77777777" w:rsidR="00CC5E12" w:rsidRPr="008D55DF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8D55DF" w:rsidRPr="008D55DF" w14:paraId="3CD44D00" w14:textId="77777777" w:rsidTr="004E473E">
        <w:tc>
          <w:tcPr>
            <w:tcW w:w="668" w:type="dxa"/>
            <w:vAlign w:val="center"/>
          </w:tcPr>
          <w:p w14:paraId="70A3BD18" w14:textId="77777777" w:rsidR="00CC5E12" w:rsidRPr="008D55DF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549A419F" w14:textId="77777777" w:rsidR="00CC5E12" w:rsidRPr="008D55DF" w:rsidRDefault="004E473E" w:rsidP="002107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Zaznajomienie studentów z aktualnym przepisami prawa upadłościowego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prawa restrukturyzacyjnego </w:t>
            </w:r>
            <w:r w:rsidR="002260AA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obowiązującego w Polsce</w:t>
            </w:r>
          </w:p>
        </w:tc>
      </w:tr>
      <w:tr w:rsidR="008D55DF" w:rsidRPr="008D55DF" w14:paraId="7F130718" w14:textId="77777777" w:rsidTr="004E473E">
        <w:tc>
          <w:tcPr>
            <w:tcW w:w="668" w:type="dxa"/>
            <w:vAlign w:val="center"/>
          </w:tcPr>
          <w:p w14:paraId="379AC37B" w14:textId="77777777"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46" w:type="dxa"/>
            <w:vAlign w:val="center"/>
          </w:tcPr>
          <w:p w14:paraId="474A0E4A" w14:textId="77777777" w:rsidR="00E94814" w:rsidRPr="008D55DF" w:rsidRDefault="004E473E" w:rsidP="004E47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</w:t>
            </w:r>
            <w:r w:rsidR="002260AA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 </w:t>
            </w: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zasadniczą linią orzecznictwa sądowego oraz poglądami doktryny dotycząc</w:t>
            </w:r>
            <w:r w:rsidR="002260AA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ymi omawianej problematyki</w:t>
            </w:r>
          </w:p>
        </w:tc>
      </w:tr>
      <w:tr w:rsidR="008D55DF" w:rsidRPr="008D55DF" w14:paraId="75C85618" w14:textId="77777777" w:rsidTr="004E473E">
        <w:tc>
          <w:tcPr>
            <w:tcW w:w="668" w:type="dxa"/>
            <w:vAlign w:val="center"/>
          </w:tcPr>
          <w:p w14:paraId="1804183C" w14:textId="77777777"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46" w:type="dxa"/>
            <w:vAlign w:val="center"/>
          </w:tcPr>
          <w:p w14:paraId="70227AA7" w14:textId="77777777" w:rsidR="00E94814" w:rsidRPr="008D55DF" w:rsidRDefault="004E473E" w:rsidP="000F1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Ukształtowanie u studenta umiejętności uzyskiwania wiedzy odnośnie wykładni omawianych przepisów prawa upadłościowego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oraz prawa restrukturyzacyjnego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, jak również </w:t>
            </w: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nabycie umiejętności ich praktycznego zastosowania przy rozwi</w:t>
            </w:r>
            <w:r w:rsidR="002260AA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ązaniu problemów prawnych</w:t>
            </w:r>
          </w:p>
        </w:tc>
      </w:tr>
    </w:tbl>
    <w:p w14:paraId="219BD99F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F868D3" w14:textId="77777777" w:rsidR="004E473E" w:rsidRPr="008D55DF" w:rsidRDefault="004E473E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DA4C1B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>3.2</w:t>
      </w:r>
      <w:r w:rsidR="0060536E" w:rsidRPr="008D55DF">
        <w:rPr>
          <w:rFonts w:ascii="Corbel" w:hAnsi="Corbel"/>
          <w:szCs w:val="24"/>
        </w:rPr>
        <w:t>.</w:t>
      </w:r>
      <w:r w:rsidRPr="008D55DF">
        <w:rPr>
          <w:rFonts w:ascii="Corbel" w:hAnsi="Corbel"/>
          <w:szCs w:val="24"/>
        </w:rPr>
        <w:t xml:space="preserve">  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5699"/>
        <w:gridCol w:w="1838"/>
      </w:tblGrid>
      <w:tr w:rsidR="00CC5E12" w:rsidRPr="008D55DF" w14:paraId="0B9662E5" w14:textId="77777777" w:rsidTr="00F240C5">
        <w:tc>
          <w:tcPr>
            <w:tcW w:w="1678" w:type="dxa"/>
          </w:tcPr>
          <w:p w14:paraId="57A67F8C" w14:textId="77777777"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 w:rsidRPr="008D55D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9781299" w14:textId="77777777"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14:paraId="7E6E5145" w14:textId="77777777" w:rsidR="00CC5E12" w:rsidRPr="008D55DF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14:paraId="6930AE2A" w14:textId="77777777" w:rsidR="00CC5E12" w:rsidRPr="008D55DF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8D55DF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 w:rsidRPr="008D55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73E" w:rsidRPr="008D55DF" w14:paraId="0DB33B7D" w14:textId="77777777" w:rsidTr="00F240C5">
        <w:tc>
          <w:tcPr>
            <w:tcW w:w="1678" w:type="dxa"/>
          </w:tcPr>
          <w:p w14:paraId="235C924E" w14:textId="77777777"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14:paraId="31658D22" w14:textId="77777777" w:rsidR="004E473E" w:rsidRPr="008D55DF" w:rsidRDefault="004E473E" w:rsidP="00A470E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Ma pogłębioną i rozszerzoną wiedzę na temat norm, reguł i instytucji prawnych z zakresu prawa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upadłościowego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3"/>
                <w:szCs w:val="23"/>
              </w:rPr>
              <w:t>, jak również dyscyplin pomocniczych</w:t>
            </w:r>
          </w:p>
        </w:tc>
        <w:tc>
          <w:tcPr>
            <w:tcW w:w="1851" w:type="dxa"/>
          </w:tcPr>
          <w:p w14:paraId="1FE4202E" w14:textId="77777777"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4E473E" w:rsidRPr="008D55DF" w14:paraId="2CE5821F" w14:textId="77777777" w:rsidTr="00F240C5">
        <w:tc>
          <w:tcPr>
            <w:tcW w:w="1678" w:type="dxa"/>
          </w:tcPr>
          <w:p w14:paraId="2FFDD56C" w14:textId="77777777"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14:paraId="37F14DC0" w14:textId="77777777" w:rsidR="004E473E" w:rsidRPr="008D55DF" w:rsidRDefault="004E473E" w:rsidP="000F1D95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Zna i rozumie terminologię właściwą dla języka prawnego i prawniczego oraz zna i rozumie podstawowe p</w:t>
            </w:r>
            <w:r w:rsidR="00A470E4" w:rsidRPr="008D55DF">
              <w:rPr>
                <w:color w:val="auto"/>
                <w:sz w:val="23"/>
                <w:szCs w:val="23"/>
              </w:rPr>
              <w:t>ojęcia jakimi posługuje się prawo upadłościowe</w:t>
            </w:r>
            <w:r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prawo restrukturyzacyjne</w:t>
            </w:r>
          </w:p>
        </w:tc>
        <w:tc>
          <w:tcPr>
            <w:tcW w:w="1851" w:type="dxa"/>
          </w:tcPr>
          <w:p w14:paraId="3F409D76" w14:textId="77777777"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E473E" w:rsidRPr="008D55DF" w14:paraId="4BD3F996" w14:textId="77777777" w:rsidTr="00F240C5">
        <w:tc>
          <w:tcPr>
            <w:tcW w:w="1678" w:type="dxa"/>
          </w:tcPr>
          <w:p w14:paraId="7BBDB952" w14:textId="77777777"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14:paraId="387B8BBB" w14:textId="77777777"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prawidłowo interpretować i wyjaśniać znaczenie norm i stosunków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14:paraId="76AC5208" w14:textId="77777777"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8D55DF" w:rsidRPr="008D55DF" w14:paraId="6D34AC36" w14:textId="77777777" w:rsidTr="00F240C5">
        <w:tc>
          <w:tcPr>
            <w:tcW w:w="1678" w:type="dxa"/>
          </w:tcPr>
          <w:p w14:paraId="1E1AD2ED" w14:textId="77777777"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14:paraId="061A8300" w14:textId="77777777"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Sprawnie posługuje się normami, regułami oraz instytucjami prawnymi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2"/>
                <w:szCs w:val="22"/>
              </w:rPr>
              <w:t xml:space="preserve">; w zależności od dokonanego samodzielnie wyboru posiada rozszerzone umiejętności rozwiązywania konkretnych problemów prawnych w zakresie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14:paraId="4220539E" w14:textId="77777777"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8A2582" w:rsidRPr="008D55DF" w14:paraId="53E0CC6D" w14:textId="77777777" w:rsidTr="00F240C5">
        <w:tc>
          <w:tcPr>
            <w:tcW w:w="1678" w:type="dxa"/>
          </w:tcPr>
          <w:p w14:paraId="18BF8F54" w14:textId="77777777"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14:paraId="07EA38CD" w14:textId="77777777"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formułować własne opinie w odniesieniu do poznanych instytucji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14:paraId="3F91B530" w14:textId="77777777"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8A2582" w:rsidRPr="008D55DF" w14:paraId="6EB03445" w14:textId="77777777" w:rsidTr="00F240C5">
        <w:tc>
          <w:tcPr>
            <w:tcW w:w="1678" w:type="dxa"/>
          </w:tcPr>
          <w:p w14:paraId="720F5134" w14:textId="77777777"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14:paraId="50AB2F67" w14:textId="77777777"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sprawnie posługiwać się tekstami aktów normatywnych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9E2089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="000F1D95" w:rsidRPr="008D55DF">
              <w:rPr>
                <w:color w:val="auto"/>
                <w:sz w:val="22"/>
                <w:szCs w:val="22"/>
              </w:rPr>
              <w:t xml:space="preserve"> </w:t>
            </w:r>
            <w:r w:rsidRPr="008D55DF">
              <w:rPr>
                <w:color w:val="auto"/>
                <w:sz w:val="22"/>
                <w:szCs w:val="22"/>
              </w:rPr>
              <w:t xml:space="preserve">i interpretować je z wykorzystaniem języka prawniczego </w:t>
            </w:r>
          </w:p>
        </w:tc>
        <w:tc>
          <w:tcPr>
            <w:tcW w:w="1851" w:type="dxa"/>
          </w:tcPr>
          <w:p w14:paraId="52465177" w14:textId="77777777"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8A2582" w:rsidRPr="008D55DF" w14:paraId="5FDF7D57" w14:textId="77777777" w:rsidTr="00F240C5">
        <w:tc>
          <w:tcPr>
            <w:tcW w:w="1678" w:type="dxa"/>
          </w:tcPr>
          <w:p w14:paraId="78D2266F" w14:textId="77777777"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877" w:type="dxa"/>
          </w:tcPr>
          <w:p w14:paraId="31197BC4" w14:textId="77777777"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wyboru posiada rozszerzone umiejętności w </w:t>
            </w:r>
            <w:r w:rsidRPr="008D55DF">
              <w:rPr>
                <w:color w:val="auto"/>
                <w:sz w:val="22"/>
                <w:szCs w:val="22"/>
              </w:rPr>
              <w:lastRenderedPageBreak/>
              <w:t xml:space="preserve">tym zakresie w odniesieniu do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14:paraId="39ADE964" w14:textId="77777777"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lastRenderedPageBreak/>
              <w:t>K_U09</w:t>
            </w:r>
          </w:p>
        </w:tc>
      </w:tr>
      <w:tr w:rsidR="008A2582" w:rsidRPr="008D55DF" w14:paraId="136E8F82" w14:textId="77777777" w:rsidTr="00F240C5">
        <w:tc>
          <w:tcPr>
            <w:tcW w:w="1678" w:type="dxa"/>
          </w:tcPr>
          <w:p w14:paraId="1BD84E8C" w14:textId="77777777"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77" w:type="dxa"/>
          </w:tcPr>
          <w:p w14:paraId="5449FF77" w14:textId="77777777" w:rsidR="008A2582" w:rsidRPr="008D55DF" w:rsidRDefault="008A2582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14:paraId="35DA5152" w14:textId="77777777"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8A2582" w:rsidRPr="008D55DF" w14:paraId="12FC8A9B" w14:textId="77777777" w:rsidTr="00F240C5">
        <w:tc>
          <w:tcPr>
            <w:tcW w:w="1678" w:type="dxa"/>
          </w:tcPr>
          <w:p w14:paraId="1384241A" w14:textId="77777777"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14:paraId="4F69C3EC" w14:textId="77777777"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stawiać proste hipotezy badawcze</w:t>
            </w:r>
            <w:r w:rsidR="009F5390" w:rsidRPr="008D55DF">
              <w:rPr>
                <w:color w:val="auto"/>
                <w:sz w:val="22"/>
                <w:szCs w:val="22"/>
              </w:rPr>
              <w:t xml:space="preserve"> w odniesieniu do </w:t>
            </w:r>
            <w:r w:rsidR="009F5390" w:rsidRPr="008D55DF">
              <w:rPr>
                <w:color w:val="auto"/>
                <w:sz w:val="23"/>
                <w:szCs w:val="23"/>
              </w:rPr>
              <w:t>prawa upadłościowego</w:t>
            </w:r>
            <w:r w:rsidR="002260AA">
              <w:rPr>
                <w:color w:val="auto"/>
                <w:sz w:val="23"/>
                <w:szCs w:val="23"/>
              </w:rPr>
              <w:t xml:space="preserve"> oraz prawa restrukturyzacyjnego</w:t>
            </w:r>
            <w:r w:rsidR="009F5390" w:rsidRPr="008D55DF">
              <w:rPr>
                <w:color w:val="auto"/>
                <w:sz w:val="23"/>
                <w:szCs w:val="23"/>
              </w:rPr>
              <w:t xml:space="preserve">, a następnie </w:t>
            </w:r>
            <w:r w:rsidRPr="008D55DF">
              <w:rPr>
                <w:color w:val="auto"/>
                <w:sz w:val="22"/>
                <w:szCs w:val="22"/>
              </w:rPr>
              <w:t xml:space="preserve"> je weryfikować</w:t>
            </w:r>
          </w:p>
        </w:tc>
        <w:tc>
          <w:tcPr>
            <w:tcW w:w="1851" w:type="dxa"/>
          </w:tcPr>
          <w:p w14:paraId="278E23B4" w14:textId="77777777"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K_U11</w:t>
            </w:r>
          </w:p>
        </w:tc>
      </w:tr>
      <w:tr w:rsidR="009F5390" w:rsidRPr="008D55DF" w14:paraId="4A28DA74" w14:textId="77777777" w:rsidTr="00F240C5">
        <w:tc>
          <w:tcPr>
            <w:tcW w:w="1678" w:type="dxa"/>
          </w:tcPr>
          <w:p w14:paraId="7D5E2A75" w14:textId="77777777"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14:paraId="208FB5A7" w14:textId="77777777" w:rsidR="009F5390" w:rsidRPr="008D55DF" w:rsidRDefault="009F5390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okr</w:t>
            </w:r>
            <w:r w:rsidR="002260AA">
              <w:rPr>
                <w:color w:val="auto"/>
                <w:sz w:val="22"/>
                <w:szCs w:val="22"/>
              </w:rPr>
              <w:t xml:space="preserve">eślić obszary życia społecznego, </w:t>
            </w:r>
            <w:r w:rsidRPr="008D55DF">
              <w:rPr>
                <w:color w:val="auto"/>
                <w:sz w:val="22"/>
                <w:szCs w:val="22"/>
              </w:rPr>
              <w:t xml:space="preserve">które podlegają lub mogą podlegać w przyszłości regulacjom prawnym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14:paraId="443897EB" w14:textId="77777777" w:rsidR="009F5390" w:rsidRPr="008D55DF" w:rsidRDefault="009F5390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D55DF" w:rsidRPr="008D55DF" w14:paraId="319F7E68" w14:textId="77777777" w:rsidTr="00F240C5">
        <w:tc>
          <w:tcPr>
            <w:tcW w:w="1678" w:type="dxa"/>
          </w:tcPr>
          <w:p w14:paraId="1C5163F1" w14:textId="77777777"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14:paraId="7973D92F" w14:textId="77777777" w:rsidR="009F5390" w:rsidRPr="008D55DF" w:rsidRDefault="0021072E" w:rsidP="0021072E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51" w:type="dxa"/>
          </w:tcPr>
          <w:p w14:paraId="6C5FC899" w14:textId="77777777" w:rsidR="009F5390" w:rsidRPr="008D55DF" w:rsidRDefault="0021072E" w:rsidP="0021072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K_K03</w:t>
            </w:r>
          </w:p>
        </w:tc>
      </w:tr>
      <w:tr w:rsidR="0021072E" w:rsidRPr="008D55DF" w14:paraId="3DC74BDF" w14:textId="77777777" w:rsidTr="00F240C5">
        <w:tc>
          <w:tcPr>
            <w:tcW w:w="1678" w:type="dxa"/>
          </w:tcPr>
          <w:p w14:paraId="4EC13A1E" w14:textId="77777777"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14:paraId="65DF5EAC" w14:textId="77777777" w:rsidR="0021072E" w:rsidRPr="008D55DF" w:rsidRDefault="0021072E" w:rsidP="005673A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D55DF">
              <w:rPr>
                <w:color w:val="auto"/>
                <w:sz w:val="22"/>
                <w:szCs w:val="22"/>
              </w:rPr>
              <w:t>Ma świadomość społecznego znaczenia zawodu prawnika</w:t>
            </w:r>
          </w:p>
        </w:tc>
        <w:tc>
          <w:tcPr>
            <w:tcW w:w="1851" w:type="dxa"/>
          </w:tcPr>
          <w:p w14:paraId="453FDB27" w14:textId="77777777"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21072E" w:rsidRPr="008D55DF" w14:paraId="4D822BE9" w14:textId="77777777" w:rsidTr="00F240C5">
        <w:tc>
          <w:tcPr>
            <w:tcW w:w="1678" w:type="dxa"/>
          </w:tcPr>
          <w:p w14:paraId="21B688A6" w14:textId="77777777"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14:paraId="72A50B96" w14:textId="77777777"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14:paraId="40BA7E0A" w14:textId="77777777"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8D55DF" w:rsidRPr="008D55DF" w14:paraId="122556BD" w14:textId="77777777" w:rsidTr="00F240C5">
        <w:tc>
          <w:tcPr>
            <w:tcW w:w="1678" w:type="dxa"/>
          </w:tcPr>
          <w:p w14:paraId="15DB612A" w14:textId="77777777"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14:paraId="1C2B41BB" w14:textId="77777777"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14:paraId="4285629F" w14:textId="77777777"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14:paraId="3D7D567E" w14:textId="77777777" w:rsidR="0060536E" w:rsidRPr="008D55DF" w:rsidRDefault="0060536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C04B5" w14:textId="77777777" w:rsidR="0060536E" w:rsidRPr="008D55DF" w:rsidRDefault="0060536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FD3A92" w14:textId="77777777" w:rsidR="00CC5E12" w:rsidRPr="008D55DF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Treści programowe </w:t>
      </w:r>
    </w:p>
    <w:p w14:paraId="5BBCA9F6" w14:textId="77777777" w:rsidR="00CC5E12" w:rsidRPr="008D55DF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Problematyka wykładu </w:t>
      </w:r>
    </w:p>
    <w:p w14:paraId="6FD121AC" w14:textId="77777777" w:rsidR="00996BB4" w:rsidRPr="008D55DF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D55DF" w:rsidRPr="008D55DF" w14:paraId="09760596" w14:textId="77777777" w:rsidTr="00DA6911">
        <w:tc>
          <w:tcPr>
            <w:tcW w:w="9406" w:type="dxa"/>
          </w:tcPr>
          <w:p w14:paraId="4505C57C" w14:textId="77777777" w:rsidR="00996BB4" w:rsidRPr="008D55DF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D55DF" w:rsidRPr="008D55DF" w14:paraId="77A97CCB" w14:textId="77777777" w:rsidTr="00DA6911">
        <w:tc>
          <w:tcPr>
            <w:tcW w:w="9406" w:type="dxa"/>
          </w:tcPr>
          <w:p w14:paraId="0FC0EF50" w14:textId="77777777" w:rsidR="00996BB4" w:rsidRPr="008D55DF" w:rsidRDefault="00F0531B" w:rsidP="00DA691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Cele i funkcje postępowania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</w:t>
            </w:r>
          </w:p>
        </w:tc>
      </w:tr>
      <w:tr w:rsidR="008D55DF" w:rsidRPr="008D55DF" w14:paraId="013E7C12" w14:textId="77777777" w:rsidTr="00DA6911">
        <w:tc>
          <w:tcPr>
            <w:tcW w:w="9406" w:type="dxa"/>
          </w:tcPr>
          <w:p w14:paraId="3C256272" w14:textId="77777777" w:rsidR="00996BB4" w:rsidRPr="008D55DF" w:rsidRDefault="00F0531B" w:rsidP="00DA6911">
            <w:pPr>
              <w:pStyle w:val="Teksttreci0"/>
              <w:shd w:val="clear" w:color="auto" w:fill="auto"/>
              <w:tabs>
                <w:tab w:val="left" w:pos="283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Źródła prawa upadłościowego. Charakter postępowania upadłościowego. 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Miejsce prawa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 w systemie prawa</w:t>
            </w:r>
          </w:p>
        </w:tc>
      </w:tr>
      <w:tr w:rsidR="008D55DF" w:rsidRPr="008D55DF" w14:paraId="57598127" w14:textId="77777777" w:rsidTr="00DA6911">
        <w:tc>
          <w:tcPr>
            <w:tcW w:w="9406" w:type="dxa"/>
          </w:tcPr>
          <w:p w14:paraId="552A6B0C" w14:textId="77777777" w:rsidR="00996BB4" w:rsidRPr="008D55DF" w:rsidRDefault="00DA6911" w:rsidP="00DA691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Zasady prawa upadłościowego</w:t>
            </w:r>
          </w:p>
        </w:tc>
      </w:tr>
      <w:tr w:rsidR="008D55DF" w:rsidRPr="008D55DF" w14:paraId="215F3F09" w14:textId="77777777" w:rsidTr="00DA6911">
        <w:tc>
          <w:tcPr>
            <w:tcW w:w="9406" w:type="dxa"/>
          </w:tcPr>
          <w:p w14:paraId="1FBC99A6" w14:textId="77777777"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Zdolność upadłościowa</w:t>
            </w:r>
          </w:p>
        </w:tc>
      </w:tr>
      <w:tr w:rsidR="008D55DF" w:rsidRPr="008D55DF" w14:paraId="0F90136F" w14:textId="77777777" w:rsidTr="00DA6911">
        <w:tc>
          <w:tcPr>
            <w:tcW w:w="9406" w:type="dxa"/>
          </w:tcPr>
          <w:p w14:paraId="5E020BEB" w14:textId="77777777"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Podstawy upad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łości. Pojęcie niewypłacalności</w:t>
            </w:r>
          </w:p>
        </w:tc>
      </w:tr>
      <w:tr w:rsidR="008D55DF" w:rsidRPr="008D55DF" w14:paraId="1606EE93" w14:textId="77777777" w:rsidTr="00DA6911">
        <w:tc>
          <w:tcPr>
            <w:tcW w:w="9406" w:type="dxa"/>
          </w:tcPr>
          <w:p w14:paraId="254653BB" w14:textId="77777777" w:rsidR="00AC6B73" w:rsidRPr="008D55DF" w:rsidRDefault="008E678D" w:rsidP="00DA6911">
            <w:pPr>
              <w:pStyle w:val="Teksttreci0"/>
              <w:shd w:val="clear" w:color="auto" w:fill="auto"/>
              <w:tabs>
                <w:tab w:val="left" w:pos="342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Fazy postępowania upadłościowego. Postępowanie w przedmiocie upadłości (wniosek o ogłoszenie upadłości, legitymacja do złożenia wniosku, odpowiedzialność za niezłożeni</w:t>
            </w:r>
            <w:r w:rsidR="002260AA">
              <w:rPr>
                <w:rFonts w:ascii="Corbel" w:eastAsia="Times New Roman" w:hAnsi="Corbel"/>
                <w:sz w:val="24"/>
                <w:szCs w:val="24"/>
              </w:rPr>
              <w:t>e</w:t>
            </w: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 wniosku, przebieg postępowania, zabezpieczenie wniosku, wstępne zgromadzenie wierzycieli). </w:t>
            </w:r>
            <w:r w:rsidRPr="008D55DF">
              <w:rPr>
                <w:rFonts w:ascii="Corbel" w:hAnsi="Corbel"/>
                <w:sz w:val="24"/>
                <w:szCs w:val="24"/>
              </w:rPr>
              <w:t>Orzeczenie w przedmiocie ogłoszenia upadłości</w:t>
            </w:r>
          </w:p>
        </w:tc>
      </w:tr>
      <w:tr w:rsidR="008D55DF" w:rsidRPr="008D55DF" w14:paraId="1A3B71A7" w14:textId="77777777" w:rsidTr="00DA6911">
        <w:tc>
          <w:tcPr>
            <w:tcW w:w="9406" w:type="dxa"/>
          </w:tcPr>
          <w:p w14:paraId="22FB3560" w14:textId="77777777" w:rsidR="00AC6B73" w:rsidRPr="008D55DF" w:rsidRDefault="008E678D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Podmioty postępowania upadłościowego: sąd, sędzia – komisarz, upadły, wierzyciele, rada wierzycieli, zgromadzenie wierzycieli, </w:t>
            </w:r>
            <w:r w:rsidRPr="008D55DF">
              <w:rPr>
                <w:rFonts w:ascii="Corbel" w:hAnsi="Corbel"/>
                <w:sz w:val="24"/>
                <w:szCs w:val="24"/>
              </w:rPr>
              <w:t>syndyk, zarządca, nadzorca sądowy</w:t>
            </w:r>
          </w:p>
        </w:tc>
      </w:tr>
      <w:tr w:rsidR="008D55DF" w:rsidRPr="008D55DF" w14:paraId="5E9AC429" w14:textId="77777777" w:rsidTr="00DA6911">
        <w:tc>
          <w:tcPr>
            <w:tcW w:w="9406" w:type="dxa"/>
          </w:tcPr>
          <w:p w14:paraId="7583DBF9" w14:textId="77777777" w:rsidR="00AC6B73" w:rsidRPr="008D55DF" w:rsidRDefault="008E678D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Pojęcie masy upadłości. </w:t>
            </w:r>
            <w:r w:rsidR="000F1D95" w:rsidRPr="008D55DF">
              <w:rPr>
                <w:rFonts w:ascii="Corbel" w:hAnsi="Corbel"/>
                <w:sz w:val="24"/>
                <w:szCs w:val="24"/>
              </w:rPr>
              <w:t>Wyłączenia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z masy upadłości</w:t>
            </w:r>
          </w:p>
        </w:tc>
      </w:tr>
      <w:tr w:rsidR="008D55DF" w:rsidRPr="008D55DF" w14:paraId="09B31FB2" w14:textId="77777777" w:rsidTr="00DA6911">
        <w:tc>
          <w:tcPr>
            <w:tcW w:w="9406" w:type="dxa"/>
          </w:tcPr>
          <w:p w14:paraId="72643787" w14:textId="77777777"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Skutki ogłoszenia upadłości. Zaskarżenie czynności upadłego. </w:t>
            </w:r>
            <w:r w:rsidRPr="008D55DF">
              <w:rPr>
                <w:rFonts w:ascii="Corbel" w:hAnsi="Corbel"/>
                <w:sz w:val="24"/>
                <w:szCs w:val="24"/>
              </w:rPr>
              <w:t>Ogłoszenie upadłości a postępo</w:t>
            </w:r>
            <w:r w:rsidR="002260AA">
              <w:rPr>
                <w:rFonts w:ascii="Corbel" w:hAnsi="Corbel"/>
                <w:sz w:val="24"/>
                <w:szCs w:val="24"/>
              </w:rPr>
              <w:t>wanie cywilne i administracyjne</w:t>
            </w:r>
          </w:p>
        </w:tc>
      </w:tr>
      <w:tr w:rsidR="008D55DF" w:rsidRPr="008D55DF" w14:paraId="4DD2E5FD" w14:textId="77777777" w:rsidTr="00DA6911">
        <w:tc>
          <w:tcPr>
            <w:tcW w:w="9406" w:type="dxa"/>
          </w:tcPr>
          <w:p w14:paraId="37D3A7A3" w14:textId="77777777"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Upadłość: rodzaje wierzytelności oraz sposoby dochodzenia wierzytelności (potrącenie, prawo odrębności, wyłączenie z masy, itp.), zgłoszenie i ustalenie wierzytelności, dalsze prowadzenie przedsiębiorstwa, likwidacja masy upadłości, skutki likwidacji. P</w:t>
            </w:r>
            <w:r w:rsidRPr="008D55DF">
              <w:rPr>
                <w:rFonts w:ascii="Corbel" w:hAnsi="Corbel"/>
                <w:sz w:val="24"/>
                <w:szCs w:val="24"/>
              </w:rPr>
              <w:t>odział funduszów z masy upadłości</w:t>
            </w:r>
          </w:p>
        </w:tc>
      </w:tr>
      <w:tr w:rsidR="008D55DF" w:rsidRPr="008D55DF" w14:paraId="31525778" w14:textId="77777777" w:rsidTr="00DA6911">
        <w:tc>
          <w:tcPr>
            <w:tcW w:w="9406" w:type="dxa"/>
          </w:tcPr>
          <w:p w14:paraId="2ECE0995" w14:textId="77777777" w:rsidR="00AC6B73" w:rsidRPr="008D55DF" w:rsidRDefault="00DA6911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Prawo restrukturyzacyjne: pojęcie układu i propozycje układowe, wierzytelności objęte układem, głosowanie nad układem. S</w:t>
            </w:r>
            <w:r w:rsidRPr="008D55DF">
              <w:rPr>
                <w:rFonts w:ascii="Corbel" w:hAnsi="Corbel"/>
                <w:sz w:val="24"/>
                <w:szCs w:val="24"/>
              </w:rPr>
              <w:t>kutki układu</w:t>
            </w:r>
          </w:p>
        </w:tc>
      </w:tr>
    </w:tbl>
    <w:p w14:paraId="3EF2753B" w14:textId="77777777" w:rsidR="00996BB4" w:rsidRPr="008D55DF" w:rsidRDefault="00996BB4" w:rsidP="00996BB4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76881BB7" w14:textId="77777777" w:rsidR="00996BB4" w:rsidRPr="008D55DF" w:rsidRDefault="0052243C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5E9C4007" w14:textId="77777777" w:rsidR="00CC5E12" w:rsidRPr="008D55DF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DYDAKTYCZNE</w:t>
      </w:r>
      <w:r w:rsidRPr="008D55DF">
        <w:rPr>
          <w:rFonts w:ascii="Corbel" w:hAnsi="Corbel"/>
          <w:b w:val="0"/>
          <w:smallCaps w:val="0"/>
          <w:szCs w:val="24"/>
        </w:rPr>
        <w:t xml:space="preserve"> </w:t>
      </w:r>
    </w:p>
    <w:p w14:paraId="2B5132D2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1779CE" w14:textId="77777777" w:rsidR="00AE5B2E" w:rsidRPr="008D55DF" w:rsidRDefault="00AE5B2E" w:rsidP="000C6F12">
      <w:pPr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Wykład: </w:t>
      </w:r>
      <w:r w:rsidRPr="008D55DF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8D55DF">
        <w:rPr>
          <w:rFonts w:ascii="Corbel" w:hAnsi="Corbel"/>
          <w:b/>
          <w:sz w:val="24"/>
          <w:szCs w:val="24"/>
        </w:rPr>
        <w:t>.</w:t>
      </w:r>
      <w:r w:rsidR="000C6F12" w:rsidRPr="008D55DF">
        <w:rPr>
          <w:rFonts w:ascii="Corbel" w:hAnsi="Corbel"/>
          <w:b/>
          <w:sz w:val="24"/>
          <w:szCs w:val="24"/>
        </w:rPr>
        <w:t xml:space="preserve"> </w:t>
      </w:r>
      <w:r w:rsidR="000C6F12" w:rsidRPr="008D55DF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50A8B3AB" w14:textId="77777777" w:rsidR="00C74E4B" w:rsidRPr="008D55DF" w:rsidRDefault="00C74E4B" w:rsidP="00E82E4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73018D2C" w14:textId="77777777" w:rsidR="00CC5E12" w:rsidRPr="008D55DF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I KRYTERIA OCENY</w:t>
      </w:r>
    </w:p>
    <w:p w14:paraId="1D91B9F6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8D55DF">
        <w:rPr>
          <w:rFonts w:ascii="Corbel" w:hAnsi="Corbel"/>
          <w:smallCaps w:val="0"/>
          <w:szCs w:val="24"/>
        </w:rPr>
        <w:t xml:space="preserve">uczenia się </w:t>
      </w:r>
    </w:p>
    <w:p w14:paraId="7A97D846" w14:textId="77777777" w:rsidR="00A006BD" w:rsidRPr="008D55DF" w:rsidRDefault="00A006BD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0E154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8D55DF" w14:paraId="7D0AF245" w14:textId="77777777" w:rsidTr="0052243C">
        <w:tc>
          <w:tcPr>
            <w:tcW w:w="1915" w:type="dxa"/>
          </w:tcPr>
          <w:p w14:paraId="6FE11C91" w14:textId="77777777"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A11EAB3" w14:textId="77777777"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14:paraId="0C65B0F8" w14:textId="77777777" w:rsidR="00CC5E12" w:rsidRPr="008D55DF" w:rsidRDefault="00E72F39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42C8B3" w14:textId="77777777"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011A541F" w14:textId="77777777" w:rsidR="00E72F39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A19DB9C" w14:textId="77777777"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55DF" w:rsidRPr="008D55DF" w14:paraId="43C2894B" w14:textId="77777777" w:rsidTr="0052243C">
        <w:tc>
          <w:tcPr>
            <w:tcW w:w="1915" w:type="dxa"/>
          </w:tcPr>
          <w:p w14:paraId="27FD3D60" w14:textId="77777777" w:rsidR="00A006BD" w:rsidRPr="008D55DF" w:rsidRDefault="00A006BD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D55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D55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75" w:type="dxa"/>
          </w:tcPr>
          <w:p w14:paraId="39284C8A" w14:textId="77777777" w:rsidR="0021072E" w:rsidRPr="008D55DF" w:rsidRDefault="0021072E" w:rsidP="0021072E">
            <w:pPr>
              <w:pStyle w:val="Punktygwne"/>
              <w:spacing w:before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5A0D1A9B" w14:textId="77777777" w:rsidR="00A006BD" w:rsidRPr="008D55DF" w:rsidRDefault="000C6F12" w:rsidP="00210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1072E" w:rsidRPr="008D55DF" w14:paraId="34407338" w14:textId="77777777" w:rsidTr="0052243C">
        <w:tc>
          <w:tcPr>
            <w:tcW w:w="1915" w:type="dxa"/>
          </w:tcPr>
          <w:p w14:paraId="1919EC0C" w14:textId="77777777"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5" w:type="dxa"/>
          </w:tcPr>
          <w:p w14:paraId="12814E1F" w14:textId="77777777"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14:paraId="059EB2DD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6904E5D5" w14:textId="77777777" w:rsidTr="0052243C">
        <w:tc>
          <w:tcPr>
            <w:tcW w:w="1915" w:type="dxa"/>
          </w:tcPr>
          <w:p w14:paraId="27910842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875" w:type="dxa"/>
          </w:tcPr>
          <w:p w14:paraId="01F68873" w14:textId="77777777"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14:paraId="69DD474B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71FBBB19" w14:textId="77777777" w:rsidTr="0052243C">
        <w:tc>
          <w:tcPr>
            <w:tcW w:w="1915" w:type="dxa"/>
          </w:tcPr>
          <w:p w14:paraId="7BF20833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875" w:type="dxa"/>
          </w:tcPr>
          <w:p w14:paraId="0F3174FB" w14:textId="77777777"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14:paraId="77617CC0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282255A8" w14:textId="77777777" w:rsidTr="0052243C">
        <w:tc>
          <w:tcPr>
            <w:tcW w:w="1915" w:type="dxa"/>
          </w:tcPr>
          <w:p w14:paraId="614596E8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875" w:type="dxa"/>
          </w:tcPr>
          <w:p w14:paraId="45BB209E" w14:textId="77777777"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  <w:r w:rsidR="00DA6911" w:rsidRPr="008D55DF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="00DA6911" w:rsidRPr="008D55DF">
              <w:rPr>
                <w:rFonts w:ascii="Corbel" w:eastAsia="Cambria" w:hAnsi="Corbel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36DF1B2D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2AEA008B" w14:textId="77777777" w:rsidTr="0052243C">
        <w:tc>
          <w:tcPr>
            <w:tcW w:w="1915" w:type="dxa"/>
          </w:tcPr>
          <w:p w14:paraId="483CCC5F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875" w:type="dxa"/>
          </w:tcPr>
          <w:p w14:paraId="5F793725" w14:textId="77777777" w:rsidR="0021072E" w:rsidRPr="008D55DF" w:rsidRDefault="00DA6911" w:rsidP="00210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EGZAMIN PISEMNY , </w:t>
            </w: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8457017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1D86FCCB" w14:textId="77777777" w:rsidTr="0052243C">
        <w:tc>
          <w:tcPr>
            <w:tcW w:w="1915" w:type="dxa"/>
          </w:tcPr>
          <w:p w14:paraId="6E239455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4875" w:type="dxa"/>
          </w:tcPr>
          <w:p w14:paraId="65FE77CA" w14:textId="77777777" w:rsidR="0021072E" w:rsidRPr="008D55DF" w:rsidRDefault="0021072E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EGZAMIN PISEMNY , OBSERWACJA W TRAKCIE ZAJĘĆ</w:t>
            </w:r>
          </w:p>
        </w:tc>
        <w:tc>
          <w:tcPr>
            <w:tcW w:w="2190" w:type="dxa"/>
          </w:tcPr>
          <w:p w14:paraId="6E466469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67698374" w14:textId="77777777" w:rsidTr="0052243C">
        <w:tc>
          <w:tcPr>
            <w:tcW w:w="1915" w:type="dxa"/>
          </w:tcPr>
          <w:p w14:paraId="5E9CB9E8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875" w:type="dxa"/>
          </w:tcPr>
          <w:p w14:paraId="3D94E208" w14:textId="77777777" w:rsidR="0021072E" w:rsidRPr="008D55DF" w:rsidRDefault="00DA6911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13B02433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2B213503" w14:textId="77777777" w:rsidTr="0052243C">
        <w:tc>
          <w:tcPr>
            <w:tcW w:w="1915" w:type="dxa"/>
          </w:tcPr>
          <w:p w14:paraId="55E4EB8E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875" w:type="dxa"/>
          </w:tcPr>
          <w:p w14:paraId="4A2D8E70" w14:textId="77777777" w:rsidR="0021072E" w:rsidRPr="008D55DF" w:rsidRDefault="00DA6911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50BE2F16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5F667FC6" w14:textId="77777777" w:rsidTr="0052243C">
        <w:tc>
          <w:tcPr>
            <w:tcW w:w="1915" w:type="dxa"/>
          </w:tcPr>
          <w:p w14:paraId="33FB7BA6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4875" w:type="dxa"/>
          </w:tcPr>
          <w:p w14:paraId="51C354B0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D94C56B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4874326F" w14:textId="77777777" w:rsidTr="0052243C">
        <w:tc>
          <w:tcPr>
            <w:tcW w:w="1915" w:type="dxa"/>
          </w:tcPr>
          <w:p w14:paraId="7A40A9F7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4875" w:type="dxa"/>
          </w:tcPr>
          <w:p w14:paraId="1DC55D2C" w14:textId="77777777" w:rsidR="0021072E" w:rsidRPr="008D55DF" w:rsidRDefault="0021072E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37941EF3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069A2527" w14:textId="77777777" w:rsidTr="0052243C">
        <w:tc>
          <w:tcPr>
            <w:tcW w:w="1915" w:type="dxa"/>
          </w:tcPr>
          <w:p w14:paraId="2CBFA437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4875" w:type="dxa"/>
          </w:tcPr>
          <w:p w14:paraId="4F0BAE4B" w14:textId="77777777" w:rsidR="0021072E" w:rsidRPr="008D55DF" w:rsidRDefault="0021072E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0E2A44B2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14:paraId="595834D9" w14:textId="77777777" w:rsidTr="0052243C">
        <w:tc>
          <w:tcPr>
            <w:tcW w:w="1915" w:type="dxa"/>
          </w:tcPr>
          <w:p w14:paraId="628FFD64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4875" w:type="dxa"/>
          </w:tcPr>
          <w:p w14:paraId="48F8D652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0D42DE56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8D55DF" w:rsidRPr="008D55DF" w14:paraId="0CD3932D" w14:textId="77777777" w:rsidTr="0052243C">
        <w:tc>
          <w:tcPr>
            <w:tcW w:w="1915" w:type="dxa"/>
          </w:tcPr>
          <w:p w14:paraId="27F05E19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4875" w:type="dxa"/>
          </w:tcPr>
          <w:p w14:paraId="4B56A2D3" w14:textId="77777777" w:rsidR="0021072E" w:rsidRPr="008D55DF" w:rsidRDefault="0021072E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55B145E7" w14:textId="77777777"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</w:tbl>
    <w:p w14:paraId="2BC1DA2C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BA5FF" w14:textId="77777777" w:rsidR="00CC5E12" w:rsidRPr="008D55DF" w:rsidRDefault="0052243C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737C0392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4.2</w:t>
      </w:r>
      <w:r w:rsidR="00E72F39" w:rsidRPr="008D55DF">
        <w:rPr>
          <w:rFonts w:ascii="Corbel" w:hAnsi="Corbel"/>
          <w:smallCaps w:val="0"/>
          <w:szCs w:val="24"/>
        </w:rPr>
        <w:t>.</w:t>
      </w:r>
      <w:r w:rsidRPr="008D55DF">
        <w:rPr>
          <w:rFonts w:ascii="Corbel" w:hAnsi="Corbel"/>
          <w:b w:val="0"/>
          <w:smallCaps w:val="0"/>
          <w:szCs w:val="24"/>
        </w:rPr>
        <w:t xml:space="preserve">  </w:t>
      </w:r>
      <w:r w:rsidRPr="008D55DF">
        <w:rPr>
          <w:rFonts w:ascii="Corbel" w:hAnsi="Corbel"/>
          <w:smallCaps w:val="0"/>
          <w:szCs w:val="24"/>
        </w:rPr>
        <w:t>Warunki zaliczenia przedmiotu (kryteria oceniania)</w:t>
      </w:r>
    </w:p>
    <w:p w14:paraId="77A1F35E" w14:textId="77777777" w:rsidR="00E72F39" w:rsidRPr="008D55DF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8D55DF" w14:paraId="4F8FDB9D" w14:textId="77777777" w:rsidTr="0052243C">
        <w:tc>
          <w:tcPr>
            <w:tcW w:w="8980" w:type="dxa"/>
          </w:tcPr>
          <w:p w14:paraId="1B025CC1" w14:textId="77777777" w:rsidR="00B920BF" w:rsidRPr="008D55DF" w:rsidRDefault="00E82E48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8D55DF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8D55D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0D4D5A" w:rsidRPr="008D55DF">
              <w:rPr>
                <w:rFonts w:ascii="Corbel" w:eastAsia="Cambria" w:hAnsi="Corbel"/>
              </w:rPr>
              <w:t>Zaliczenie</w:t>
            </w:r>
            <w:r w:rsidR="00B920BF" w:rsidRPr="008D55DF">
              <w:rPr>
                <w:rFonts w:ascii="Corbel" w:eastAsia="Cambria" w:hAnsi="Corbel"/>
              </w:rPr>
              <w:t xml:space="preserve"> odbywa się w formie </w:t>
            </w:r>
            <w:r w:rsidR="000D4D5A" w:rsidRPr="008D55DF">
              <w:rPr>
                <w:rFonts w:ascii="Corbel" w:eastAsia="Cambria" w:hAnsi="Corbel"/>
              </w:rPr>
              <w:t xml:space="preserve">pracy </w:t>
            </w:r>
            <w:r w:rsidR="00B920BF" w:rsidRPr="008D55DF">
              <w:rPr>
                <w:rFonts w:ascii="Corbel" w:eastAsia="Cambria" w:hAnsi="Corbel"/>
              </w:rPr>
              <w:t>pisemnej</w:t>
            </w:r>
            <w:r w:rsidR="002260AA">
              <w:rPr>
                <w:rFonts w:ascii="Corbel" w:eastAsia="Cambria" w:hAnsi="Corbel"/>
              </w:rPr>
              <w:t xml:space="preserve"> lub testu</w:t>
            </w:r>
            <w:r w:rsidR="000D4D5A" w:rsidRPr="008D55DF">
              <w:rPr>
                <w:rFonts w:ascii="Corbel" w:eastAsia="Cambria" w:hAnsi="Corbel"/>
              </w:rPr>
              <w:t xml:space="preserve">. Na ocenę końcową wpływ ma również aktywność na zajęciach oraz obecność podczas zajęć. </w:t>
            </w:r>
          </w:p>
          <w:p w14:paraId="44AD187A" w14:textId="77777777" w:rsidR="00B920BF" w:rsidRPr="008D55DF" w:rsidRDefault="00B920BF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F90DB49" w14:textId="77777777" w:rsidR="00B920BF" w:rsidRPr="008D55DF" w:rsidRDefault="00B920BF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Punkty uzyskane za</w:t>
            </w:r>
            <w:r w:rsidR="002260AA">
              <w:rPr>
                <w:rFonts w:ascii="Corbel" w:hAnsi="Corbel"/>
                <w:sz w:val="24"/>
                <w:szCs w:val="24"/>
              </w:rPr>
              <w:t xml:space="preserve"> pracę zaliczeniową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333946A1" w14:textId="77777777"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3757506D" w14:textId="77777777"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2BB53972" w14:textId="77777777"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626987B4" w14:textId="77777777"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0587F490" w14:textId="77777777"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4BBDE891" w14:textId="77777777" w:rsidR="00CC5E12" w:rsidRPr="008D55DF" w:rsidRDefault="00B920BF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14:paraId="5CE9072D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52DD3" w14:textId="77777777" w:rsidR="00CC5E12" w:rsidRPr="008D55DF" w:rsidRDefault="00CC5E12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117BE7C0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3"/>
      </w:tblGrid>
      <w:tr w:rsidR="00CC5E12" w:rsidRPr="008D55DF" w14:paraId="4FA5CF48" w14:textId="77777777" w:rsidTr="0052243C">
        <w:tc>
          <w:tcPr>
            <w:tcW w:w="4678" w:type="dxa"/>
          </w:tcPr>
          <w:p w14:paraId="59765A09" w14:textId="77777777" w:rsidR="00CC5E12" w:rsidRPr="008D55DF" w:rsidRDefault="00991E93" w:rsidP="00991E93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3" w:type="dxa"/>
          </w:tcPr>
          <w:p w14:paraId="2C68E855" w14:textId="77777777" w:rsidR="00CC5E12" w:rsidRPr="008D55DF" w:rsidRDefault="00991E93" w:rsidP="00991E93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8D55DF" w14:paraId="04A9CB6E" w14:textId="77777777" w:rsidTr="0052243C">
        <w:tc>
          <w:tcPr>
            <w:tcW w:w="4678" w:type="dxa"/>
          </w:tcPr>
          <w:p w14:paraId="270DE529" w14:textId="77777777" w:rsidR="00CC5E12" w:rsidRPr="008D55DF" w:rsidRDefault="00991E93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53" w:type="dxa"/>
          </w:tcPr>
          <w:p w14:paraId="5B1D0DDD" w14:textId="77777777" w:rsidR="00E82E48" w:rsidRPr="008D55DF" w:rsidRDefault="009A55E7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2D7AA5">
              <w:rPr>
                <w:rFonts w:ascii="Corbel" w:hAnsi="Corbel"/>
                <w:sz w:val="24"/>
                <w:szCs w:val="24"/>
              </w:rPr>
              <w:t>18</w:t>
            </w:r>
            <w:r w:rsidR="00E82E48" w:rsidRPr="008D55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91E93" w:rsidRPr="008D55DF" w14:paraId="1635F802" w14:textId="77777777" w:rsidTr="0052243C">
        <w:tc>
          <w:tcPr>
            <w:tcW w:w="4678" w:type="dxa"/>
          </w:tcPr>
          <w:p w14:paraId="00EDDCE8" w14:textId="77777777" w:rsidR="00991E93" w:rsidRPr="008D55DF" w:rsidRDefault="00991E93" w:rsidP="009928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0406E9F" w14:textId="77777777" w:rsidR="00991E93" w:rsidRPr="008D55DF" w:rsidRDefault="00991E93" w:rsidP="009928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3" w:type="dxa"/>
          </w:tcPr>
          <w:p w14:paraId="02E0A867" w14:textId="77777777" w:rsidR="00991E93" w:rsidRPr="008D55DF" w:rsidRDefault="009A55E7" w:rsidP="009A55E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991E93" w:rsidRPr="008D55DF">
              <w:rPr>
                <w:rFonts w:ascii="Corbel" w:hAnsi="Corbel"/>
                <w:sz w:val="24"/>
                <w:szCs w:val="24"/>
              </w:rPr>
              <w:t>5 godz.</w:t>
            </w:r>
          </w:p>
          <w:p w14:paraId="7FA91FCD" w14:textId="77777777" w:rsidR="009A55E7" w:rsidRPr="008D55DF" w:rsidRDefault="009A55E7" w:rsidP="002D7AA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Udział w egzaminie – </w:t>
            </w:r>
            <w:r w:rsidR="002D7AA5">
              <w:rPr>
                <w:rFonts w:ascii="Corbel" w:hAnsi="Corbel"/>
                <w:sz w:val="24"/>
                <w:szCs w:val="24"/>
              </w:rPr>
              <w:t>2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91E93" w:rsidRPr="008D55DF" w14:paraId="2CAF4F67" w14:textId="77777777" w:rsidTr="0052243C">
        <w:tc>
          <w:tcPr>
            <w:tcW w:w="4678" w:type="dxa"/>
          </w:tcPr>
          <w:p w14:paraId="2F782AF0" w14:textId="77777777" w:rsidR="00991E93" w:rsidRPr="008D55DF" w:rsidRDefault="00991E93" w:rsidP="00991E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13F43B" w14:textId="77777777" w:rsidR="00991E93" w:rsidRPr="008D55DF" w:rsidRDefault="00991E93" w:rsidP="00991E9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3" w:type="dxa"/>
          </w:tcPr>
          <w:p w14:paraId="088D5A5F" w14:textId="77777777" w:rsidR="00991E93" w:rsidRDefault="002260AA" w:rsidP="002260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30 </w:t>
            </w:r>
            <w:r w:rsidR="00991E93" w:rsidRPr="008D55DF">
              <w:rPr>
                <w:rFonts w:ascii="Corbel" w:hAnsi="Corbel"/>
                <w:sz w:val="24"/>
                <w:szCs w:val="24"/>
              </w:rPr>
              <w:t>godz.</w:t>
            </w:r>
          </w:p>
          <w:p w14:paraId="31D0A74F" w14:textId="77777777" w:rsidR="002260AA" w:rsidRPr="008D55DF" w:rsidRDefault="002260AA" w:rsidP="002260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 55 godz.</w:t>
            </w:r>
          </w:p>
        </w:tc>
      </w:tr>
      <w:tr w:rsidR="00991E93" w:rsidRPr="008D55DF" w14:paraId="09911473" w14:textId="77777777" w:rsidTr="0052243C">
        <w:tc>
          <w:tcPr>
            <w:tcW w:w="4678" w:type="dxa"/>
          </w:tcPr>
          <w:p w14:paraId="5C85E3C1" w14:textId="77777777" w:rsidR="00991E93" w:rsidRPr="008D55DF" w:rsidRDefault="00991E93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3" w:type="dxa"/>
          </w:tcPr>
          <w:p w14:paraId="177F4BF1" w14:textId="77777777" w:rsidR="00991E93" w:rsidRPr="008D55DF" w:rsidRDefault="00991E93" w:rsidP="009A55E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1</w:t>
            </w:r>
            <w:r w:rsidR="009A55E7" w:rsidRPr="008D55D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91E93" w:rsidRPr="008D55DF" w14:paraId="26E37FB4" w14:textId="77777777" w:rsidTr="0052243C">
        <w:tc>
          <w:tcPr>
            <w:tcW w:w="4678" w:type="dxa"/>
          </w:tcPr>
          <w:p w14:paraId="1DCA4696" w14:textId="77777777" w:rsidR="00991E93" w:rsidRPr="008D55DF" w:rsidRDefault="00991E93" w:rsidP="00CC5E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3" w:type="dxa"/>
          </w:tcPr>
          <w:p w14:paraId="7402B4EB" w14:textId="77777777" w:rsidR="00991E93" w:rsidRPr="008D55DF" w:rsidRDefault="009A55E7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A6D843" w14:textId="77777777" w:rsidR="00991E93" w:rsidRPr="008D55DF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55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BC33AD7" w14:textId="77777777"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4FBEF" w14:textId="77777777" w:rsidR="00CC5E12" w:rsidRPr="008D55DF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PRAKTYK</w:t>
      </w:r>
      <w:r w:rsidR="001B73A3" w:rsidRPr="008D55DF">
        <w:rPr>
          <w:rFonts w:ascii="Corbel" w:hAnsi="Corbel"/>
          <w:smallCaps w:val="0"/>
          <w:szCs w:val="24"/>
        </w:rPr>
        <w:t>I ZAWODOWE W RAMACH PRZEDMIOTU</w:t>
      </w:r>
    </w:p>
    <w:p w14:paraId="5931DD25" w14:textId="77777777"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8D55DF" w14:paraId="3EAF4D49" w14:textId="77777777" w:rsidTr="0052243C">
        <w:tc>
          <w:tcPr>
            <w:tcW w:w="3544" w:type="dxa"/>
          </w:tcPr>
          <w:p w14:paraId="68FDCA6A" w14:textId="77777777"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4B314D" w14:textId="77777777" w:rsidR="00CC5E12" w:rsidRPr="008D55DF" w:rsidRDefault="0052243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 w:rsidRPr="008D55D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CC5E12" w:rsidRPr="008D55DF" w14:paraId="3CB9269B" w14:textId="77777777" w:rsidTr="0052243C">
        <w:tc>
          <w:tcPr>
            <w:tcW w:w="3544" w:type="dxa"/>
          </w:tcPr>
          <w:p w14:paraId="6634BC2A" w14:textId="77777777"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237E83" w14:textId="77777777" w:rsidR="00CC5E12" w:rsidRPr="008D55DF" w:rsidRDefault="0052243C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 w:rsidRPr="008D55D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260AD8EF" w14:textId="77777777"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310D63" w14:textId="77777777" w:rsidR="00CC5E12" w:rsidRDefault="00CC5E12" w:rsidP="0052243C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D55DF" w:rsidRPr="008D55DF" w14:paraId="473C12C1" w14:textId="77777777" w:rsidTr="0052243C">
        <w:tc>
          <w:tcPr>
            <w:tcW w:w="7513" w:type="dxa"/>
          </w:tcPr>
          <w:p w14:paraId="39DB4A29" w14:textId="77777777"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CB8CD67" w14:textId="77777777" w:rsidR="002C3E7B" w:rsidRPr="008D55DF" w:rsidRDefault="002C3E7B" w:rsidP="002260AA">
            <w:pPr>
              <w:pStyle w:val="Nagwek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-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Prawo restrukturyzacyjne i upadłościowe</w:t>
            </w:r>
            <w:r w:rsidR="008D55DF">
              <w:rPr>
                <w:rFonts w:ascii="Corbel" w:hAnsi="Corbel"/>
                <w:b w:val="0"/>
                <w:sz w:val="24"/>
                <w:szCs w:val="24"/>
              </w:rPr>
              <w:t xml:space="preserve">, pod red. A. Machowskiej,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Warszawa 2020,</w:t>
            </w:r>
          </w:p>
          <w:p w14:paraId="48ACBF56" w14:textId="77777777" w:rsidR="002C3E7B" w:rsidRPr="008D55DF" w:rsidRDefault="002C3E7B" w:rsidP="002260AA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7" w:tgtFrame="_self" w:tooltip="Piotr Zimmerman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P.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Zimmerman</w:t>
              </w:r>
              <w:proofErr w:type="spellEnd"/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Prawo upadłościowe Prawo restrukturyzacyjne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.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Komentarz, Warszawa 201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9</w:t>
            </w:r>
            <w:r w:rsidR="008D55DF">
              <w:rPr>
                <w:rFonts w:ascii="Corbel" w:hAnsi="Corbel"/>
                <w:sz w:val="24"/>
                <w:szCs w:val="24"/>
              </w:rPr>
              <w:t>,</w:t>
            </w:r>
          </w:p>
          <w:p w14:paraId="263514B2" w14:textId="77777777" w:rsidR="00B302DC" w:rsidRPr="008D55DF" w:rsidRDefault="002C3E7B" w:rsidP="002260AA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hyperlink r:id="rId8" w:tgtFrame="_self" w:tooltip="Stanisław Gurgul" w:history="1">
              <w:r w:rsidR="00B302DC"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S. Gurgul</w:t>
              </w:r>
            </w:hyperlink>
            <w:r w:rsidR="00B302DC"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hyperlink r:id="rId9" w:history="1">
              <w:r w:rsidR="00B302DC" w:rsidRPr="008D55D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Prawo upadłościowe. Prawo restrukturyzacyjne. Komentarz z Aneksem omawiającym ustawy o udzielaniu pomocy publicznej w celu ratowania lub restrukturyzacji przedsiębiorców</w:t>
              </w:r>
            </w:hyperlink>
            <w:r w:rsidR="00B302DC" w:rsidRPr="008D55DF">
              <w:rPr>
                <w:rFonts w:ascii="Corbel" w:hAnsi="Corbel"/>
                <w:sz w:val="24"/>
                <w:szCs w:val="24"/>
              </w:rPr>
              <w:t>, Warszawa 2020</w:t>
            </w:r>
          </w:p>
          <w:p w14:paraId="5D67AAF5" w14:textId="77777777" w:rsidR="00B302DC" w:rsidRPr="00B302DC" w:rsidRDefault="00B302DC" w:rsidP="002260AA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10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Prawo restrukturyzacyjne i upadłościowe. System Prawa Handlowego. Tom 6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pod red. </w:t>
            </w:r>
            <w:hyperlink r:id="rId11" w:tooltip="dr hab. Anna Hrycaj, prof. Uczelni Łazarskiego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A. </w:t>
              </w:r>
              <w:proofErr w:type="spellStart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Hrycaj</w:t>
              </w:r>
              <w:proofErr w:type="spellEnd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 Warszawa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2019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6D165EFB" w14:textId="77777777" w:rsidR="002C3E7B" w:rsidRPr="008D55DF" w:rsidRDefault="00B302DC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Prawo upadłościowe i restrukturyzacyjne. Komentarz, 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 red. A. Witosza,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0E46A531" w14:textId="77777777" w:rsidR="00E208C0" w:rsidRPr="008D55DF" w:rsidRDefault="00B302DC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- P. Janda, Prawo upadłościowe. Komentarz, Warszawa 2020</w:t>
            </w:r>
          </w:p>
        </w:tc>
      </w:tr>
      <w:tr w:rsidR="00CC5E12" w:rsidRPr="008D55DF" w14:paraId="000976CE" w14:textId="77777777" w:rsidTr="0052243C">
        <w:tc>
          <w:tcPr>
            <w:tcW w:w="7513" w:type="dxa"/>
          </w:tcPr>
          <w:p w14:paraId="66A85AAA" w14:textId="77777777"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3AB22D1" w14:textId="77777777" w:rsidR="008D55DF" w:rsidRDefault="002C3E7B" w:rsidP="002260AA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- </w:t>
            </w:r>
            <w:hyperlink r:id="rId12" w:tgtFrame="_self" w:tooltip="Rafał 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Burda, </w:t>
              </w:r>
            </w:hyperlink>
            <w:hyperlink r:id="rId13" w:tgtFrame="_self" w:tooltip="Grzegorz Godle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G. Godlewski, </w:t>
              </w:r>
            </w:hyperlink>
            <w:hyperlink r:id="rId14" w:tgtFrame="_self" w:tooltip="Mariusz Hyl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Hyla, </w:t>
              </w:r>
            </w:hyperlink>
            <w:hyperlink r:id="rId15" w:tgtFrame="_self" w:tooltip="Wojciech Kalin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W. Kalinowski, </w:t>
              </w:r>
              <w:proofErr w:type="spellStart"/>
            </w:hyperlink>
            <w:hyperlink r:id="rId16" w:tgtFrame="_self" w:tooltip="Marta Krukow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M.Krukowska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7" w:tgtFrame="_self" w:tooltip="Anna Krzanicka-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Krzanicka-Burda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8" w:tgtFrame="_self" w:tooltip="Paweł Lewand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P. Lewandowski, </w:t>
              </w:r>
            </w:hyperlink>
            <w:hyperlink r:id="rId19" w:tgtFrame="_self" w:tooltip="Bartosz Matusi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B. Matusik, </w:t>
              </w:r>
            </w:hyperlink>
            <w:hyperlink r:id="rId20" w:tgtFrame="_self" w:tooltip="Aleksandra Szost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A. Szostak, </w:t>
              </w:r>
            </w:hyperlink>
            <w:hyperlink r:id="rId21" w:tgtFrame="_self" w:tooltip="Krzysztof Wiater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K.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Wiater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  <w:proofErr w:type="spellStart"/>
            </w:hyperlink>
            <w:hyperlink r:id="rId22" w:tgtFrame="_self" w:tooltip="Justyna Wilczyńska-Barani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J.Wilczyńska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-Baraniak, </w:t>
              </w:r>
            </w:hyperlink>
            <w:hyperlink r:id="rId23" w:tgtFrame="_self" w:tooltip="Magdalena Zwoliń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Zwolińska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2C3E7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Restrukturyzacja i upadłość. Zagadnienia praktyczne</w:t>
            </w:r>
            <w:r w:rsidRP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2018</w:t>
            </w:r>
            <w:r w:rsid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7639DD1" w14:textId="77777777" w:rsidR="002C3E7B" w:rsidRPr="008D55DF" w:rsidRDefault="008D55DF" w:rsidP="002260AA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hyperlink r:id="rId24" w:tgtFrame="_self" w:tooltip="Robert Pabis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Pabis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Pisma, pisma sądowe i umowy z zakresu prawa upadłościowego i restrukturyzacyjnego z objaśnieniami i płytą CD, Warszawa 2020</w:t>
            </w:r>
          </w:p>
          <w:p w14:paraId="03AA385E" w14:textId="77777777"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- M.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Allerhand</w:t>
            </w:r>
            <w:proofErr w:type="spellEnd"/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Prawo układowe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Komentarz (wydanie </w:t>
            </w:r>
            <w:proofErr w:type="spellStart"/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Elinex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), Warszawa 1991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34410EAB" w14:textId="77777777"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D. Altman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upadłościowe, Warszawa 1936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3EDC8984" w14:textId="77777777"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J. Brol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w świetle praktyki sądowej, Warszawa 1995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2D946D2A" w14:textId="77777777"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W. Gawlas, W.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Jonsik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i prawo o postępowaniu układ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owym z komentarzem, Poznań 1935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322CA06D" w14:textId="77777777" w:rsidR="002C3E7B" w:rsidRPr="002C3E7B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O. Buber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Polskie prawo upadłościowe, Warszawa 1936</w:t>
            </w:r>
          </w:p>
          <w:p w14:paraId="751349F7" w14:textId="77777777" w:rsidR="00697429" w:rsidRPr="008D55DF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061F69DF" w14:textId="77777777"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D49DB" w14:textId="77777777"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7746BF" w14:textId="77777777" w:rsidR="00185992" w:rsidRPr="008D55DF" w:rsidRDefault="00185992">
      <w:pPr>
        <w:rPr>
          <w:rFonts w:ascii="Corbel" w:hAnsi="Corbel"/>
          <w:sz w:val="24"/>
          <w:szCs w:val="24"/>
        </w:rPr>
      </w:pPr>
    </w:p>
    <w:sectPr w:rsidR="00185992" w:rsidRPr="008D55DF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B7CF0" w14:textId="77777777" w:rsidR="00447B60" w:rsidRPr="003E34B5" w:rsidRDefault="00447B6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14:paraId="5CE1DE91" w14:textId="77777777" w:rsidR="00447B60" w:rsidRPr="003E34B5" w:rsidRDefault="00447B6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13A4" w14:textId="77777777" w:rsidR="00447B60" w:rsidRPr="003E34B5" w:rsidRDefault="00447B6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14:paraId="370C5C79" w14:textId="77777777" w:rsidR="00447B60" w:rsidRPr="003E34B5" w:rsidRDefault="00447B6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14:paraId="7154AFA2" w14:textId="77777777"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0C23869"/>
    <w:multiLevelType w:val="hybridMultilevel"/>
    <w:tmpl w:val="881C20EE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5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526905">
    <w:abstractNumId w:val="9"/>
  </w:num>
  <w:num w:numId="2" w16cid:durableId="1141506782">
    <w:abstractNumId w:val="11"/>
  </w:num>
  <w:num w:numId="3" w16cid:durableId="525290133">
    <w:abstractNumId w:val="7"/>
  </w:num>
  <w:num w:numId="4" w16cid:durableId="1008212119">
    <w:abstractNumId w:val="14"/>
  </w:num>
  <w:num w:numId="5" w16cid:durableId="740785535">
    <w:abstractNumId w:val="13"/>
  </w:num>
  <w:num w:numId="6" w16cid:durableId="230118958">
    <w:abstractNumId w:val="15"/>
  </w:num>
  <w:num w:numId="7" w16cid:durableId="1631090259">
    <w:abstractNumId w:val="12"/>
  </w:num>
  <w:num w:numId="8" w16cid:durableId="1984501082">
    <w:abstractNumId w:val="6"/>
  </w:num>
  <w:num w:numId="9" w16cid:durableId="1692679985">
    <w:abstractNumId w:val="8"/>
  </w:num>
  <w:num w:numId="10" w16cid:durableId="918099890">
    <w:abstractNumId w:val="10"/>
  </w:num>
  <w:num w:numId="11" w16cid:durableId="325014610">
    <w:abstractNumId w:val="0"/>
  </w:num>
  <w:num w:numId="12" w16cid:durableId="915935844">
    <w:abstractNumId w:val="1"/>
  </w:num>
  <w:num w:numId="13" w16cid:durableId="1365128938">
    <w:abstractNumId w:val="2"/>
  </w:num>
  <w:num w:numId="14" w16cid:durableId="1394891639">
    <w:abstractNumId w:val="3"/>
  </w:num>
  <w:num w:numId="15" w16cid:durableId="289822584">
    <w:abstractNumId w:val="4"/>
  </w:num>
  <w:num w:numId="16" w16cid:durableId="696541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55CD4"/>
    <w:rsid w:val="000A1A72"/>
    <w:rsid w:val="000C2D04"/>
    <w:rsid w:val="000C6C28"/>
    <w:rsid w:val="000C6F12"/>
    <w:rsid w:val="000D4D5A"/>
    <w:rsid w:val="000E3C20"/>
    <w:rsid w:val="000F1D95"/>
    <w:rsid w:val="00147335"/>
    <w:rsid w:val="00164C68"/>
    <w:rsid w:val="00185992"/>
    <w:rsid w:val="001B73A3"/>
    <w:rsid w:val="001F486C"/>
    <w:rsid w:val="0021072E"/>
    <w:rsid w:val="002171F0"/>
    <w:rsid w:val="002260AA"/>
    <w:rsid w:val="002748B7"/>
    <w:rsid w:val="002865E8"/>
    <w:rsid w:val="002943DC"/>
    <w:rsid w:val="002A5648"/>
    <w:rsid w:val="002C3E7B"/>
    <w:rsid w:val="002D7AA5"/>
    <w:rsid w:val="002E6409"/>
    <w:rsid w:val="002F5A42"/>
    <w:rsid w:val="003015C9"/>
    <w:rsid w:val="00342563"/>
    <w:rsid w:val="00377A4D"/>
    <w:rsid w:val="003E34B5"/>
    <w:rsid w:val="003F0BF1"/>
    <w:rsid w:val="00447B60"/>
    <w:rsid w:val="004738C2"/>
    <w:rsid w:val="00481070"/>
    <w:rsid w:val="004A1564"/>
    <w:rsid w:val="004D66B1"/>
    <w:rsid w:val="004E473E"/>
    <w:rsid w:val="004E695D"/>
    <w:rsid w:val="0052243C"/>
    <w:rsid w:val="005435AC"/>
    <w:rsid w:val="00550987"/>
    <w:rsid w:val="005673A0"/>
    <w:rsid w:val="005805DB"/>
    <w:rsid w:val="005A4582"/>
    <w:rsid w:val="006027BC"/>
    <w:rsid w:val="0060536E"/>
    <w:rsid w:val="00615FF4"/>
    <w:rsid w:val="00617721"/>
    <w:rsid w:val="00650289"/>
    <w:rsid w:val="00660943"/>
    <w:rsid w:val="00667185"/>
    <w:rsid w:val="00692313"/>
    <w:rsid w:val="00697429"/>
    <w:rsid w:val="007258D9"/>
    <w:rsid w:val="00751A95"/>
    <w:rsid w:val="007744A4"/>
    <w:rsid w:val="007D3B36"/>
    <w:rsid w:val="007F0EA2"/>
    <w:rsid w:val="007F2589"/>
    <w:rsid w:val="00862369"/>
    <w:rsid w:val="00875C1B"/>
    <w:rsid w:val="00884920"/>
    <w:rsid w:val="008A2582"/>
    <w:rsid w:val="008B3E9C"/>
    <w:rsid w:val="008D55DF"/>
    <w:rsid w:val="008E678D"/>
    <w:rsid w:val="0096009A"/>
    <w:rsid w:val="009674B9"/>
    <w:rsid w:val="00991E93"/>
    <w:rsid w:val="009928D1"/>
    <w:rsid w:val="00996BB4"/>
    <w:rsid w:val="009A30B1"/>
    <w:rsid w:val="009A55E7"/>
    <w:rsid w:val="009A6718"/>
    <w:rsid w:val="009E2089"/>
    <w:rsid w:val="009F5390"/>
    <w:rsid w:val="00A006BD"/>
    <w:rsid w:val="00A269AE"/>
    <w:rsid w:val="00A470E4"/>
    <w:rsid w:val="00A61BCE"/>
    <w:rsid w:val="00A846F6"/>
    <w:rsid w:val="00AC2696"/>
    <w:rsid w:val="00AC6B73"/>
    <w:rsid w:val="00AE5B2E"/>
    <w:rsid w:val="00B302DC"/>
    <w:rsid w:val="00B73B58"/>
    <w:rsid w:val="00B8029C"/>
    <w:rsid w:val="00B920BF"/>
    <w:rsid w:val="00BB6EEA"/>
    <w:rsid w:val="00BF2155"/>
    <w:rsid w:val="00C742FE"/>
    <w:rsid w:val="00C74E4B"/>
    <w:rsid w:val="00C76A6C"/>
    <w:rsid w:val="00C772C0"/>
    <w:rsid w:val="00CA3263"/>
    <w:rsid w:val="00CA6591"/>
    <w:rsid w:val="00CB115E"/>
    <w:rsid w:val="00CC33EE"/>
    <w:rsid w:val="00CC3A55"/>
    <w:rsid w:val="00CC5E12"/>
    <w:rsid w:val="00CC6236"/>
    <w:rsid w:val="00D7599A"/>
    <w:rsid w:val="00D7687C"/>
    <w:rsid w:val="00D87AD9"/>
    <w:rsid w:val="00DA4568"/>
    <w:rsid w:val="00DA6911"/>
    <w:rsid w:val="00E208C0"/>
    <w:rsid w:val="00E72F39"/>
    <w:rsid w:val="00E81F20"/>
    <w:rsid w:val="00E82E48"/>
    <w:rsid w:val="00E94814"/>
    <w:rsid w:val="00EB0AD7"/>
    <w:rsid w:val="00F04820"/>
    <w:rsid w:val="00F0531B"/>
    <w:rsid w:val="00F240C5"/>
    <w:rsid w:val="00F25BCE"/>
    <w:rsid w:val="00F6731B"/>
    <w:rsid w:val="00F77E0B"/>
    <w:rsid w:val="00FC1452"/>
    <w:rsid w:val="00FC5433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836C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  <w:style w:type="character" w:customStyle="1" w:styleId="Teksttreci">
    <w:name w:val="Tekst treści_"/>
    <w:link w:val="Teksttreci0"/>
    <w:rsid w:val="00F0531B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531B"/>
    <w:pPr>
      <w:shd w:val="clear" w:color="auto" w:fill="FFFFFF"/>
      <w:spacing w:after="0" w:line="240" w:lineRule="atLeast"/>
      <w:ind w:hanging="360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43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7988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4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549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407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92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105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stanislaw-gurgul,13071.html" TargetMode="External"/><Relationship Id="rId13" Type="http://schemas.openxmlformats.org/officeDocument/2006/relationships/hyperlink" Target="https://www.profinfo.pl/autorzy/grzegorz-godlewski,26086.html" TargetMode="External"/><Relationship Id="rId18" Type="http://schemas.openxmlformats.org/officeDocument/2006/relationships/hyperlink" Target="https://www.profinfo.pl/autorzy/pawel-lewandowski,26110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profinfo.pl/autorzy/krzysztof-wiater,26077.html" TargetMode="External"/><Relationship Id="rId7" Type="http://schemas.openxmlformats.org/officeDocument/2006/relationships/hyperlink" Target="https://www.profinfo.pl/autorzy/piotr-zimmerman,11228.html" TargetMode="External"/><Relationship Id="rId12" Type="http://schemas.openxmlformats.org/officeDocument/2006/relationships/hyperlink" Target="https://www.profinfo.pl/autorzy/rafal-burda,26098.html" TargetMode="External"/><Relationship Id="rId17" Type="http://schemas.openxmlformats.org/officeDocument/2006/relationships/hyperlink" Target="https://www.profinfo.pl/autorzy/anna-krzanicka-burda,26080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finfo.pl/autorzy/marta-krukowska,26092.html" TargetMode="External"/><Relationship Id="rId20" Type="http://schemas.openxmlformats.org/officeDocument/2006/relationships/hyperlink" Target="https://www.profinfo.pl/autorzy/aleksandra-szostak,2608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siegarnia.beck.pl/autorzy/anna-hrycaj" TargetMode="External"/><Relationship Id="rId24" Type="http://schemas.openxmlformats.org/officeDocument/2006/relationships/hyperlink" Target="https://www.profinfo.pl/autorzy/robert-pabis,1578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rofinfo.pl/autorzy/wojciech-kalinowski,26101.html" TargetMode="External"/><Relationship Id="rId23" Type="http://schemas.openxmlformats.org/officeDocument/2006/relationships/hyperlink" Target="https://www.profinfo.pl/autorzy/magdalena-zwolinska,26083.html" TargetMode="External"/><Relationship Id="rId10" Type="http://schemas.openxmlformats.org/officeDocument/2006/relationships/hyperlink" Target="https://www.ksiegarnia.beck.pl/prawo/prawo-restrukturyzacyjne-i-upadlosciowe/18676-prawo-restrukturyzacyjne-i-upadlosciowe-system-prawa-handlowego-tom-6-anna-hrycaj" TargetMode="External"/><Relationship Id="rId19" Type="http://schemas.openxmlformats.org/officeDocument/2006/relationships/hyperlink" Target="https://www.profinfo.pl/autorzy/bartosz-matusik,2609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.beck.pl/prawo/prawo-restrukturyzacyjne-i-upadlosciowe/19162-prawo-upadlosciowe-prawo-restrukturyzacyjne-komentarz-z-aneksem-omawiajacym-ustawy-o-udzielaniu-pomocy-publicznej-w-celu-ratowania-lub-restrukturyzacji-przedsiebiorcow-stanislaw-gurgul" TargetMode="External"/><Relationship Id="rId14" Type="http://schemas.openxmlformats.org/officeDocument/2006/relationships/hyperlink" Target="https://www.profinfo.pl/autorzy/mariusz-hyla,26107.html" TargetMode="External"/><Relationship Id="rId22" Type="http://schemas.openxmlformats.org/officeDocument/2006/relationships/hyperlink" Target="https://www.profinfo.pl/autorzy/justyna-wilczynska-baraniak,26104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1761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12309</CharactersWithSpaces>
  <SharedDoc>false</SharedDoc>
  <HLinks>
    <vt:vector size="108" baseType="variant"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>https://www.profinfo.pl/autorzy/robert-pabis,15785.html</vt:lpwstr>
      </vt:variant>
      <vt:variant>
        <vt:lpwstr/>
      </vt:variant>
      <vt:variant>
        <vt:i4>7143481</vt:i4>
      </vt:variant>
      <vt:variant>
        <vt:i4>48</vt:i4>
      </vt:variant>
      <vt:variant>
        <vt:i4>0</vt:i4>
      </vt:variant>
      <vt:variant>
        <vt:i4>5</vt:i4>
      </vt:variant>
      <vt:variant>
        <vt:lpwstr>https://www.profinfo.pl/autorzy/magdalena-zwolinska,26083.html</vt:lpwstr>
      </vt:variant>
      <vt:variant>
        <vt:lpwstr/>
      </vt:variant>
      <vt:variant>
        <vt:i4>7143540</vt:i4>
      </vt:variant>
      <vt:variant>
        <vt:i4>45</vt:i4>
      </vt:variant>
      <vt:variant>
        <vt:i4>0</vt:i4>
      </vt:variant>
      <vt:variant>
        <vt:i4>5</vt:i4>
      </vt:variant>
      <vt:variant>
        <vt:lpwstr>https://www.profinfo.pl/autorzy/justyna-wilczynska-baraniak,26104.html</vt:lpwstr>
      </vt:variant>
      <vt:variant>
        <vt:lpwstr/>
      </vt:variant>
      <vt:variant>
        <vt:i4>2162808</vt:i4>
      </vt:variant>
      <vt:variant>
        <vt:i4>42</vt:i4>
      </vt:variant>
      <vt:variant>
        <vt:i4>0</vt:i4>
      </vt:variant>
      <vt:variant>
        <vt:i4>5</vt:i4>
      </vt:variant>
      <vt:variant>
        <vt:lpwstr>https://www.profinfo.pl/autorzy/krzysztof-wiater,26077.html</vt:lpwstr>
      </vt:variant>
      <vt:variant>
        <vt:lpwstr/>
      </vt:variant>
      <vt:variant>
        <vt:i4>1245274</vt:i4>
      </vt:variant>
      <vt:variant>
        <vt:i4>39</vt:i4>
      </vt:variant>
      <vt:variant>
        <vt:i4>0</vt:i4>
      </vt:variant>
      <vt:variant>
        <vt:i4>5</vt:i4>
      </vt:variant>
      <vt:variant>
        <vt:lpwstr>https://www.profinfo.pl/autorzy/aleksandra-szostak,26089.html</vt:lpwstr>
      </vt:variant>
      <vt:variant>
        <vt:lpwstr/>
      </vt:variant>
      <vt:variant>
        <vt:i4>7209018</vt:i4>
      </vt:variant>
      <vt:variant>
        <vt:i4>36</vt:i4>
      </vt:variant>
      <vt:variant>
        <vt:i4>0</vt:i4>
      </vt:variant>
      <vt:variant>
        <vt:i4>5</vt:i4>
      </vt:variant>
      <vt:variant>
        <vt:lpwstr>https://www.profinfo.pl/autorzy/bartosz-matusik,26095.html</vt:lpwstr>
      </vt:variant>
      <vt:variant>
        <vt:lpwstr/>
      </vt:variant>
      <vt:variant>
        <vt:i4>327761</vt:i4>
      </vt:variant>
      <vt:variant>
        <vt:i4>33</vt:i4>
      </vt:variant>
      <vt:variant>
        <vt:i4>0</vt:i4>
      </vt:variant>
      <vt:variant>
        <vt:i4>5</vt:i4>
      </vt:variant>
      <vt:variant>
        <vt:lpwstr>https://www.profinfo.pl/autorzy/pawel-lewandowski,26110.html</vt:lpwstr>
      </vt:variant>
      <vt:variant>
        <vt:lpwstr/>
      </vt:variant>
      <vt:variant>
        <vt:i4>7929979</vt:i4>
      </vt:variant>
      <vt:variant>
        <vt:i4>30</vt:i4>
      </vt:variant>
      <vt:variant>
        <vt:i4>0</vt:i4>
      </vt:variant>
      <vt:variant>
        <vt:i4>5</vt:i4>
      </vt:variant>
      <vt:variant>
        <vt:lpwstr>https://www.profinfo.pl/autorzy/anna-krzanicka-burda,26080.html</vt:lpwstr>
      </vt:variant>
      <vt:variant>
        <vt:lpwstr/>
      </vt:variant>
      <vt:variant>
        <vt:i4>6619172</vt:i4>
      </vt:variant>
      <vt:variant>
        <vt:i4>27</vt:i4>
      </vt:variant>
      <vt:variant>
        <vt:i4>0</vt:i4>
      </vt:variant>
      <vt:variant>
        <vt:i4>5</vt:i4>
      </vt:variant>
      <vt:variant>
        <vt:lpwstr>https://www.profinfo.pl/autorzy/marta-krukowska,26092.html</vt:lpwstr>
      </vt:variant>
      <vt:variant>
        <vt:lpwstr/>
      </vt:variant>
      <vt:variant>
        <vt:i4>2424956</vt:i4>
      </vt:variant>
      <vt:variant>
        <vt:i4>24</vt:i4>
      </vt:variant>
      <vt:variant>
        <vt:i4>0</vt:i4>
      </vt:variant>
      <vt:variant>
        <vt:i4>5</vt:i4>
      </vt:variant>
      <vt:variant>
        <vt:lpwstr>https://www.profinfo.pl/autorzy/wojciech-kalinowski,26101.html</vt:lpwstr>
      </vt:variant>
      <vt:variant>
        <vt:lpwstr/>
      </vt:variant>
      <vt:variant>
        <vt:i4>3276904</vt:i4>
      </vt:variant>
      <vt:variant>
        <vt:i4>21</vt:i4>
      </vt:variant>
      <vt:variant>
        <vt:i4>0</vt:i4>
      </vt:variant>
      <vt:variant>
        <vt:i4>5</vt:i4>
      </vt:variant>
      <vt:variant>
        <vt:lpwstr>https://www.profinfo.pl/autorzy/mariusz-hyla,26107.html</vt:lpwstr>
      </vt:variant>
      <vt:variant>
        <vt:lpwstr/>
      </vt:variant>
      <vt:variant>
        <vt:i4>131150</vt:i4>
      </vt:variant>
      <vt:variant>
        <vt:i4>18</vt:i4>
      </vt:variant>
      <vt:variant>
        <vt:i4>0</vt:i4>
      </vt:variant>
      <vt:variant>
        <vt:i4>5</vt:i4>
      </vt:variant>
      <vt:variant>
        <vt:lpwstr>https://www.profinfo.pl/autorzy/grzegorz-godlewski,26086.html</vt:lpwstr>
      </vt:variant>
      <vt:variant>
        <vt:lpwstr/>
      </vt:variant>
      <vt:variant>
        <vt:i4>6553658</vt:i4>
      </vt:variant>
      <vt:variant>
        <vt:i4>15</vt:i4>
      </vt:variant>
      <vt:variant>
        <vt:i4>0</vt:i4>
      </vt:variant>
      <vt:variant>
        <vt:i4>5</vt:i4>
      </vt:variant>
      <vt:variant>
        <vt:lpwstr>https://www.profinfo.pl/autorzy/rafal-burda,26098.html</vt:lpwstr>
      </vt:variant>
      <vt:variant>
        <vt:lpwstr/>
      </vt:variant>
      <vt:variant>
        <vt:i4>3407985</vt:i4>
      </vt:variant>
      <vt:variant>
        <vt:i4>12</vt:i4>
      </vt:variant>
      <vt:variant>
        <vt:i4>0</vt:i4>
      </vt:variant>
      <vt:variant>
        <vt:i4>5</vt:i4>
      </vt:variant>
      <vt:variant>
        <vt:lpwstr>https://www.ksiegarnia.beck.pl/autorzy/anna-hrycaj</vt:lpwstr>
      </vt:variant>
      <vt:variant>
        <vt:lpwstr/>
      </vt:variant>
      <vt:variant>
        <vt:i4>4849692</vt:i4>
      </vt:variant>
      <vt:variant>
        <vt:i4>9</vt:i4>
      </vt:variant>
      <vt:variant>
        <vt:i4>0</vt:i4>
      </vt:variant>
      <vt:variant>
        <vt:i4>5</vt:i4>
      </vt:variant>
      <vt:variant>
        <vt:lpwstr>https://www.ksiegarnia.beck.pl/prawo/prawo-restrukturyzacyjne-i-upadlosciowe/18676-prawo-restrukturyzacyjne-i-upadlosciowe-system-prawa-handlowego-tom-6-anna-hrycaj</vt:lpwstr>
      </vt:variant>
      <vt:variant>
        <vt:lpwstr/>
      </vt:variant>
      <vt:variant>
        <vt:i4>2228330</vt:i4>
      </vt:variant>
      <vt:variant>
        <vt:i4>6</vt:i4>
      </vt:variant>
      <vt:variant>
        <vt:i4>0</vt:i4>
      </vt:variant>
      <vt:variant>
        <vt:i4>5</vt:i4>
      </vt:variant>
      <vt:variant>
        <vt:lpwstr>https://www.ksiegarnia.beck.pl/prawo/prawo-restrukturyzacyjne-i-upadlosciowe/19162-prawo-upadlosciowe-prawo-restrukturyzacyjne-komentarz-z-aneksem-omawiajacym-ustawy-o-udzielaniu-pomocy-publicznej-w-celu-ratowania-lub-restrukturyzacji-przedsiebiorcow-stanislaw-gurgul</vt:lpwstr>
      </vt:variant>
      <vt:variant>
        <vt:lpwstr/>
      </vt:variant>
      <vt:variant>
        <vt:i4>2293886</vt:i4>
      </vt:variant>
      <vt:variant>
        <vt:i4>3</vt:i4>
      </vt:variant>
      <vt:variant>
        <vt:i4>0</vt:i4>
      </vt:variant>
      <vt:variant>
        <vt:i4>5</vt:i4>
      </vt:variant>
      <vt:variant>
        <vt:lpwstr>https://www.profinfo.pl/autorzy/stanislaw-gurgul,13071.html</vt:lpwstr>
      </vt:variant>
      <vt:variant>
        <vt:lpwstr/>
      </vt:variant>
      <vt:variant>
        <vt:i4>7536686</vt:i4>
      </vt:variant>
      <vt:variant>
        <vt:i4>0</vt:i4>
      </vt:variant>
      <vt:variant>
        <vt:i4>0</vt:i4>
      </vt:variant>
      <vt:variant>
        <vt:i4>5</vt:i4>
      </vt:variant>
      <vt:variant>
        <vt:lpwstr>https://www.profinfo.pl/autorzy/piotr-zimmerman,11228.html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Nowak Dominika</cp:lastModifiedBy>
  <cp:revision>4</cp:revision>
  <cp:lastPrinted>2015-03-31T08:23:00Z</cp:lastPrinted>
  <dcterms:created xsi:type="dcterms:W3CDTF">2021-03-30T12:33:00Z</dcterms:created>
  <dcterms:modified xsi:type="dcterms:W3CDTF">2023-12-04T10:28:00Z</dcterms:modified>
</cp:coreProperties>
</file>